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5D2" w:rsidRPr="00D753F3" w:rsidRDefault="005865D2" w:rsidP="005865D2">
      <w:pPr>
        <w:widowControl w:val="0"/>
        <w:autoSpaceDE w:val="0"/>
        <w:autoSpaceDN w:val="0"/>
        <w:adjustRightInd w:val="0"/>
        <w:spacing w:before="22" w:after="0" w:line="240" w:lineRule="auto"/>
        <w:ind w:left="100"/>
        <w:jc w:val="center"/>
        <w:rPr>
          <w:rFonts w:cs="Calibri"/>
          <w:color w:val="00B050"/>
          <w:sz w:val="36"/>
          <w:szCs w:val="36"/>
        </w:rPr>
      </w:pPr>
      <w:r w:rsidRPr="00D753F3">
        <w:rPr>
          <w:rFonts w:cs="Calibri"/>
          <w:b/>
          <w:bCs/>
          <w:i/>
          <w:iCs/>
          <w:color w:val="00B050"/>
          <w:sz w:val="36"/>
          <w:szCs w:val="36"/>
        </w:rPr>
        <w:t>“SEMI al FUTU</w:t>
      </w:r>
      <w:r w:rsidRPr="00D753F3">
        <w:rPr>
          <w:rFonts w:cs="Calibri"/>
          <w:b/>
          <w:bCs/>
          <w:i/>
          <w:iCs/>
          <w:color w:val="00B050"/>
          <w:spacing w:val="1"/>
          <w:sz w:val="36"/>
          <w:szCs w:val="36"/>
        </w:rPr>
        <w:t>R</w:t>
      </w:r>
      <w:r w:rsidRPr="00D753F3">
        <w:rPr>
          <w:rFonts w:cs="Calibri"/>
          <w:b/>
          <w:bCs/>
          <w:i/>
          <w:iCs/>
          <w:color w:val="00B050"/>
          <w:sz w:val="36"/>
          <w:szCs w:val="36"/>
        </w:rPr>
        <w:t>O”</w:t>
      </w:r>
      <w:r w:rsidRPr="00D753F3">
        <w:rPr>
          <w:rFonts w:cs="Calibri"/>
          <w:b/>
          <w:bCs/>
          <w:i/>
          <w:iCs/>
          <w:color w:val="00B050"/>
          <w:spacing w:val="3"/>
          <w:sz w:val="36"/>
          <w:szCs w:val="36"/>
        </w:rPr>
        <w:t xml:space="preserve"> </w:t>
      </w:r>
      <w:r w:rsidRPr="00D753F3">
        <w:rPr>
          <w:rFonts w:cs="Calibri"/>
          <w:b/>
          <w:bCs/>
          <w:i/>
          <w:iCs/>
          <w:color w:val="00B050"/>
          <w:sz w:val="36"/>
          <w:szCs w:val="36"/>
        </w:rPr>
        <w:t>Film F</w:t>
      </w:r>
      <w:r w:rsidRPr="00D753F3">
        <w:rPr>
          <w:rFonts w:cs="Calibri"/>
          <w:b/>
          <w:bCs/>
          <w:i/>
          <w:iCs/>
          <w:color w:val="00B050"/>
          <w:spacing w:val="1"/>
          <w:sz w:val="36"/>
          <w:szCs w:val="36"/>
        </w:rPr>
        <w:t>e</w:t>
      </w:r>
      <w:r w:rsidRPr="00D753F3">
        <w:rPr>
          <w:rFonts w:cs="Calibri"/>
          <w:b/>
          <w:bCs/>
          <w:i/>
          <w:iCs/>
          <w:color w:val="00B050"/>
          <w:sz w:val="36"/>
          <w:szCs w:val="36"/>
        </w:rPr>
        <w:t>sti</w:t>
      </w:r>
      <w:r w:rsidRPr="00D753F3">
        <w:rPr>
          <w:rFonts w:cs="Calibri"/>
          <w:b/>
          <w:bCs/>
          <w:i/>
          <w:iCs/>
          <w:color w:val="00B050"/>
          <w:spacing w:val="-1"/>
          <w:sz w:val="36"/>
          <w:szCs w:val="36"/>
        </w:rPr>
        <w:t>v</w:t>
      </w:r>
      <w:r w:rsidRPr="00D753F3">
        <w:rPr>
          <w:rFonts w:cs="Calibri"/>
          <w:b/>
          <w:bCs/>
          <w:i/>
          <w:iCs/>
          <w:color w:val="00B050"/>
          <w:sz w:val="36"/>
          <w:szCs w:val="36"/>
        </w:rPr>
        <w:t>al</w:t>
      </w:r>
    </w:p>
    <w:p w:rsidR="00963416" w:rsidRPr="00D753F3" w:rsidRDefault="005865D2" w:rsidP="005865D2">
      <w:pPr>
        <w:jc w:val="center"/>
        <w:rPr>
          <w:rFonts w:cs="Calibri"/>
          <w:b/>
          <w:bCs/>
          <w:color w:val="00B050"/>
          <w:position w:val="1"/>
          <w:sz w:val="36"/>
          <w:szCs w:val="36"/>
        </w:rPr>
      </w:pPr>
      <w:r w:rsidRPr="00D753F3">
        <w:rPr>
          <w:rFonts w:cs="Calibri"/>
          <w:b/>
          <w:bCs/>
          <w:color w:val="00B050"/>
          <w:position w:val="1"/>
          <w:sz w:val="36"/>
          <w:szCs w:val="36"/>
        </w:rPr>
        <w:t>Pac</w:t>
      </w:r>
      <w:r w:rsidRPr="00D753F3">
        <w:rPr>
          <w:rFonts w:cs="Calibri"/>
          <w:b/>
          <w:bCs/>
          <w:color w:val="00B050"/>
          <w:spacing w:val="1"/>
          <w:position w:val="1"/>
          <w:sz w:val="36"/>
          <w:szCs w:val="36"/>
        </w:rPr>
        <w:t>e</w:t>
      </w:r>
      <w:r w:rsidRPr="00D753F3">
        <w:rPr>
          <w:rFonts w:cs="Calibri"/>
          <w:b/>
          <w:bCs/>
          <w:color w:val="00B050"/>
          <w:position w:val="1"/>
          <w:sz w:val="36"/>
          <w:szCs w:val="36"/>
        </w:rPr>
        <w:t>,</w:t>
      </w:r>
      <w:r w:rsidRPr="00D753F3">
        <w:rPr>
          <w:rFonts w:cs="Calibri"/>
          <w:b/>
          <w:bCs/>
          <w:color w:val="00B050"/>
          <w:spacing w:val="2"/>
          <w:position w:val="1"/>
          <w:sz w:val="36"/>
          <w:szCs w:val="36"/>
        </w:rPr>
        <w:t xml:space="preserve"> </w:t>
      </w:r>
      <w:r w:rsidRPr="00D753F3">
        <w:rPr>
          <w:rFonts w:cs="Calibri"/>
          <w:b/>
          <w:bCs/>
          <w:color w:val="00B050"/>
          <w:spacing w:val="-2"/>
          <w:position w:val="1"/>
          <w:sz w:val="36"/>
          <w:szCs w:val="36"/>
        </w:rPr>
        <w:t>i</w:t>
      </w:r>
      <w:r w:rsidRPr="00D753F3">
        <w:rPr>
          <w:rFonts w:cs="Calibri"/>
          <w:b/>
          <w:bCs/>
          <w:color w:val="00B050"/>
          <w:spacing w:val="1"/>
          <w:position w:val="1"/>
          <w:sz w:val="36"/>
          <w:szCs w:val="36"/>
        </w:rPr>
        <w:t>n</w:t>
      </w:r>
      <w:r w:rsidRPr="00D753F3">
        <w:rPr>
          <w:rFonts w:cs="Calibri"/>
          <w:b/>
          <w:bCs/>
          <w:color w:val="00B050"/>
          <w:position w:val="1"/>
          <w:sz w:val="36"/>
          <w:szCs w:val="36"/>
        </w:rPr>
        <w:t>c</w:t>
      </w:r>
      <w:r w:rsidRPr="00D753F3">
        <w:rPr>
          <w:rFonts w:cs="Calibri"/>
          <w:b/>
          <w:bCs/>
          <w:color w:val="00B050"/>
          <w:spacing w:val="-2"/>
          <w:position w:val="1"/>
          <w:sz w:val="36"/>
          <w:szCs w:val="36"/>
        </w:rPr>
        <w:t>l</w:t>
      </w:r>
      <w:r w:rsidRPr="00D753F3">
        <w:rPr>
          <w:rFonts w:cs="Calibri"/>
          <w:b/>
          <w:bCs/>
          <w:color w:val="00B050"/>
          <w:spacing w:val="1"/>
          <w:position w:val="1"/>
          <w:sz w:val="36"/>
          <w:szCs w:val="36"/>
        </w:rPr>
        <w:t>u</w:t>
      </w:r>
      <w:r w:rsidRPr="00D753F3">
        <w:rPr>
          <w:rFonts w:cs="Calibri"/>
          <w:b/>
          <w:bCs/>
          <w:color w:val="00B050"/>
          <w:position w:val="1"/>
          <w:sz w:val="36"/>
          <w:szCs w:val="36"/>
        </w:rPr>
        <w:t>si</w:t>
      </w:r>
      <w:r w:rsidRPr="00D753F3">
        <w:rPr>
          <w:rFonts w:cs="Calibri"/>
          <w:b/>
          <w:bCs/>
          <w:color w:val="00B050"/>
          <w:spacing w:val="-1"/>
          <w:position w:val="1"/>
          <w:sz w:val="36"/>
          <w:szCs w:val="36"/>
        </w:rPr>
        <w:t>o</w:t>
      </w:r>
      <w:r w:rsidRPr="00D753F3">
        <w:rPr>
          <w:rFonts w:cs="Calibri"/>
          <w:b/>
          <w:bCs/>
          <w:color w:val="00B050"/>
          <w:spacing w:val="1"/>
          <w:position w:val="1"/>
          <w:sz w:val="36"/>
          <w:szCs w:val="36"/>
        </w:rPr>
        <w:t>ne</w:t>
      </w:r>
      <w:r w:rsidRPr="00D753F3">
        <w:rPr>
          <w:rFonts w:cs="Calibri"/>
          <w:b/>
          <w:bCs/>
          <w:color w:val="00B050"/>
          <w:position w:val="1"/>
          <w:sz w:val="36"/>
          <w:szCs w:val="36"/>
        </w:rPr>
        <w:t>,</w:t>
      </w:r>
      <w:r w:rsidRPr="00D753F3">
        <w:rPr>
          <w:rFonts w:cs="Calibri"/>
          <w:b/>
          <w:bCs/>
          <w:color w:val="00B050"/>
          <w:spacing w:val="1"/>
          <w:position w:val="1"/>
          <w:sz w:val="36"/>
          <w:szCs w:val="36"/>
        </w:rPr>
        <w:t xml:space="preserve"> p</w:t>
      </w:r>
      <w:r w:rsidRPr="00D753F3">
        <w:rPr>
          <w:rFonts w:cs="Calibri"/>
          <w:b/>
          <w:bCs/>
          <w:color w:val="00B050"/>
          <w:spacing w:val="-1"/>
          <w:position w:val="1"/>
          <w:sz w:val="36"/>
          <w:szCs w:val="36"/>
        </w:rPr>
        <w:t>o</w:t>
      </w:r>
      <w:r w:rsidRPr="00D753F3">
        <w:rPr>
          <w:rFonts w:cs="Calibri"/>
          <w:b/>
          <w:bCs/>
          <w:color w:val="00B050"/>
          <w:spacing w:val="1"/>
          <w:position w:val="1"/>
          <w:sz w:val="36"/>
          <w:szCs w:val="36"/>
        </w:rPr>
        <w:t>po</w:t>
      </w:r>
      <w:r w:rsidRPr="00D753F3">
        <w:rPr>
          <w:rFonts w:cs="Calibri"/>
          <w:b/>
          <w:bCs/>
          <w:color w:val="00B050"/>
          <w:position w:val="1"/>
          <w:sz w:val="36"/>
          <w:szCs w:val="36"/>
        </w:rPr>
        <w:t>li,</w:t>
      </w:r>
      <w:r w:rsidRPr="00D753F3">
        <w:rPr>
          <w:rFonts w:cs="Calibri"/>
          <w:b/>
          <w:bCs/>
          <w:color w:val="00B050"/>
          <w:spacing w:val="1"/>
          <w:position w:val="1"/>
          <w:sz w:val="36"/>
          <w:szCs w:val="36"/>
        </w:rPr>
        <w:t xml:space="preserve"> </w:t>
      </w:r>
      <w:r w:rsidRPr="00D753F3">
        <w:rPr>
          <w:rFonts w:cs="Calibri"/>
          <w:b/>
          <w:bCs/>
          <w:color w:val="00B050"/>
          <w:spacing w:val="-1"/>
          <w:position w:val="1"/>
          <w:sz w:val="36"/>
          <w:szCs w:val="36"/>
        </w:rPr>
        <w:t>d</w:t>
      </w:r>
      <w:r w:rsidRPr="00D753F3">
        <w:rPr>
          <w:rFonts w:cs="Calibri"/>
          <w:b/>
          <w:bCs/>
          <w:color w:val="00B050"/>
          <w:position w:val="1"/>
          <w:sz w:val="36"/>
          <w:szCs w:val="36"/>
        </w:rPr>
        <w:t>is</w:t>
      </w:r>
      <w:r w:rsidRPr="00D753F3">
        <w:rPr>
          <w:rFonts w:cs="Calibri"/>
          <w:b/>
          <w:bCs/>
          <w:color w:val="00B050"/>
          <w:spacing w:val="1"/>
          <w:position w:val="1"/>
          <w:sz w:val="36"/>
          <w:szCs w:val="36"/>
        </w:rPr>
        <w:t>u</w:t>
      </w:r>
      <w:r w:rsidRPr="00D753F3">
        <w:rPr>
          <w:rFonts w:cs="Calibri"/>
          <w:b/>
          <w:bCs/>
          <w:color w:val="00B050"/>
          <w:spacing w:val="-3"/>
          <w:position w:val="1"/>
          <w:sz w:val="36"/>
          <w:szCs w:val="36"/>
        </w:rPr>
        <w:t>g</w:t>
      </w:r>
      <w:r w:rsidRPr="00D753F3">
        <w:rPr>
          <w:rFonts w:cs="Calibri"/>
          <w:b/>
          <w:bCs/>
          <w:color w:val="00B050"/>
          <w:spacing w:val="-1"/>
          <w:position w:val="1"/>
          <w:sz w:val="36"/>
          <w:szCs w:val="36"/>
        </w:rPr>
        <w:t>u</w:t>
      </w:r>
      <w:r w:rsidRPr="00D753F3">
        <w:rPr>
          <w:rFonts w:cs="Calibri"/>
          <w:b/>
          <w:bCs/>
          <w:color w:val="00B050"/>
          <w:position w:val="1"/>
          <w:sz w:val="36"/>
          <w:szCs w:val="36"/>
        </w:rPr>
        <w:t>aglia</w:t>
      </w:r>
      <w:r w:rsidRPr="00D753F3">
        <w:rPr>
          <w:rFonts w:cs="Calibri"/>
          <w:b/>
          <w:bCs/>
          <w:color w:val="00B050"/>
          <w:spacing w:val="1"/>
          <w:position w:val="1"/>
          <w:sz w:val="36"/>
          <w:szCs w:val="36"/>
        </w:rPr>
        <w:t>nz</w:t>
      </w:r>
      <w:r w:rsidRPr="00D753F3">
        <w:rPr>
          <w:rFonts w:cs="Calibri"/>
          <w:b/>
          <w:bCs/>
          <w:color w:val="00B050"/>
          <w:position w:val="1"/>
          <w:sz w:val="36"/>
          <w:szCs w:val="36"/>
        </w:rPr>
        <w:t>e</w:t>
      </w:r>
    </w:p>
    <w:p w:rsidR="005865D2" w:rsidRPr="00A23F1C" w:rsidRDefault="005865D2" w:rsidP="005865D2">
      <w:pPr>
        <w:widowControl w:val="0"/>
        <w:autoSpaceDE w:val="0"/>
        <w:autoSpaceDN w:val="0"/>
        <w:adjustRightInd w:val="0"/>
        <w:spacing w:after="0" w:line="240" w:lineRule="auto"/>
        <w:ind w:left="100"/>
        <w:jc w:val="center"/>
        <w:rPr>
          <w:rFonts w:cs="Calibri"/>
          <w:b/>
          <w:bCs/>
          <w:color w:val="00B050"/>
        </w:rPr>
      </w:pPr>
      <w:r w:rsidRPr="00A23F1C">
        <w:rPr>
          <w:rFonts w:cs="Calibri"/>
          <w:b/>
          <w:bCs/>
          <w:color w:val="00B050"/>
        </w:rPr>
        <w:t>2^ E</w:t>
      </w:r>
      <w:r w:rsidRPr="00A23F1C">
        <w:rPr>
          <w:rFonts w:cs="Calibri"/>
          <w:b/>
          <w:bCs/>
          <w:color w:val="00B050"/>
          <w:spacing w:val="1"/>
        </w:rPr>
        <w:t>D</w:t>
      </w:r>
      <w:r w:rsidRPr="00A23F1C">
        <w:rPr>
          <w:rFonts w:cs="Calibri"/>
          <w:b/>
          <w:bCs/>
          <w:color w:val="00B050"/>
        </w:rPr>
        <w:t>IZI</w:t>
      </w:r>
      <w:r w:rsidRPr="00A23F1C">
        <w:rPr>
          <w:rFonts w:cs="Calibri"/>
          <w:b/>
          <w:bCs/>
          <w:color w:val="00B050"/>
          <w:spacing w:val="-1"/>
        </w:rPr>
        <w:t>O</w:t>
      </w:r>
      <w:r w:rsidRPr="00A23F1C">
        <w:rPr>
          <w:rFonts w:cs="Calibri"/>
          <w:b/>
          <w:bCs/>
          <w:color w:val="00B050"/>
        </w:rPr>
        <w:t>NE</w:t>
      </w:r>
    </w:p>
    <w:p w:rsidR="005865D2" w:rsidRPr="00835376" w:rsidRDefault="005865D2" w:rsidP="005865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0066"/>
        </w:rPr>
      </w:pPr>
      <w:r w:rsidRPr="00A23F1C">
        <w:rPr>
          <w:rFonts w:cs="Calibri"/>
          <w:color w:val="000000"/>
        </w:rPr>
        <w:t xml:space="preserve">“SEMI AL FUTURO” </w:t>
      </w:r>
      <w:r w:rsidRPr="00835376">
        <w:rPr>
          <w:rFonts w:ascii="Times New Roman" w:hAnsi="Times New Roman" w:cs="Times New Roman"/>
          <w:color w:val="000000"/>
        </w:rPr>
        <w:t>Film Festival è un concorso video promosso dal C</w:t>
      </w:r>
      <w:r w:rsidR="005B67BD">
        <w:rPr>
          <w:rFonts w:ascii="Times New Roman" w:hAnsi="Times New Roman" w:cs="Times New Roman"/>
          <w:color w:val="000000"/>
        </w:rPr>
        <w:t xml:space="preserve">ivico Polo A. Manzoni di Milano, con il patrocinio di </w:t>
      </w:r>
      <w:proofErr w:type="spellStart"/>
      <w:r w:rsidR="005B67BD">
        <w:rPr>
          <w:rFonts w:ascii="Times New Roman" w:hAnsi="Times New Roman" w:cs="Times New Roman"/>
          <w:color w:val="000000"/>
        </w:rPr>
        <w:t>Agis</w:t>
      </w:r>
      <w:proofErr w:type="spellEnd"/>
      <w:r w:rsidR="005B67BD">
        <w:rPr>
          <w:rFonts w:ascii="Times New Roman" w:hAnsi="Times New Roman" w:cs="Times New Roman"/>
          <w:color w:val="000000"/>
        </w:rPr>
        <w:t xml:space="preserve"> Lombardia.</w:t>
      </w:r>
    </w:p>
    <w:p w:rsidR="005865D2" w:rsidRPr="00835376" w:rsidRDefault="005865D2" w:rsidP="005865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35376">
        <w:rPr>
          <w:rFonts w:ascii="Times New Roman" w:hAnsi="Times New Roman" w:cs="Times New Roman"/>
          <w:color w:val="000000"/>
        </w:rPr>
        <w:t xml:space="preserve">È un concorso internazionale aperto al confronto e alla lettura della società contemporanea attraverso </w:t>
      </w:r>
      <w:r w:rsidR="00811C0B" w:rsidRPr="00835376">
        <w:rPr>
          <w:rFonts w:ascii="Times New Roman" w:hAnsi="Times New Roman" w:cs="Times New Roman"/>
          <w:color w:val="000000"/>
        </w:rPr>
        <w:t>il l</w:t>
      </w:r>
      <w:r w:rsidR="0028307D">
        <w:rPr>
          <w:rFonts w:ascii="Times New Roman" w:hAnsi="Times New Roman" w:cs="Times New Roman"/>
          <w:color w:val="000000"/>
        </w:rPr>
        <w:t>inguaggio del cinema</w:t>
      </w:r>
      <w:r w:rsidR="005B67BD">
        <w:rPr>
          <w:rFonts w:ascii="Times New Roman" w:hAnsi="Times New Roman" w:cs="Times New Roman"/>
          <w:color w:val="000000"/>
        </w:rPr>
        <w:t>.</w:t>
      </w:r>
    </w:p>
    <w:p w:rsidR="005865D2" w:rsidRPr="00835376" w:rsidRDefault="005865D2" w:rsidP="005865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35376">
        <w:rPr>
          <w:rFonts w:ascii="Times New Roman" w:hAnsi="Times New Roman" w:cs="Times New Roman"/>
          <w:color w:val="000000"/>
        </w:rPr>
        <w:t xml:space="preserve">E’ un luogo aperto </w:t>
      </w:r>
      <w:r w:rsidR="008E71CE" w:rsidRPr="00835376">
        <w:rPr>
          <w:rFonts w:ascii="Times New Roman" w:hAnsi="Times New Roman" w:cs="Times New Roman"/>
          <w:color w:val="000000"/>
        </w:rPr>
        <w:t xml:space="preserve">a </w:t>
      </w:r>
      <w:r w:rsidRPr="00835376">
        <w:rPr>
          <w:rFonts w:ascii="Times New Roman" w:hAnsi="Times New Roman" w:cs="Times New Roman"/>
          <w:color w:val="000000"/>
        </w:rPr>
        <w:t>scuole, università, biblioteche, enti istituzionali, librerie, associazioni.</w:t>
      </w:r>
    </w:p>
    <w:p w:rsidR="00A23F1C" w:rsidRPr="00437F15" w:rsidRDefault="005865D2" w:rsidP="00A23F1C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sz w:val="22"/>
          <w:szCs w:val="22"/>
        </w:rPr>
      </w:pPr>
      <w:r w:rsidRPr="00835376">
        <w:rPr>
          <w:color w:val="000000"/>
          <w:sz w:val="22"/>
          <w:szCs w:val="22"/>
        </w:rPr>
        <w:t xml:space="preserve">Il concorso è rivolto agli studenti delle Scuole secondarie di </w:t>
      </w:r>
      <w:r w:rsidRPr="00835376">
        <w:rPr>
          <w:sz w:val="22"/>
          <w:szCs w:val="22"/>
        </w:rPr>
        <w:t>II grado</w:t>
      </w:r>
      <w:r w:rsidRPr="00B050AC">
        <w:rPr>
          <w:color w:val="FF0000"/>
          <w:sz w:val="22"/>
          <w:szCs w:val="22"/>
        </w:rPr>
        <w:t xml:space="preserve">. </w:t>
      </w:r>
      <w:r w:rsidRPr="00437F15">
        <w:rPr>
          <w:sz w:val="22"/>
          <w:szCs w:val="22"/>
        </w:rPr>
        <w:t xml:space="preserve">L’iniziativa intende promuovere </w:t>
      </w:r>
      <w:r w:rsidR="00A23F1C" w:rsidRPr="00437F15">
        <w:rPr>
          <w:sz w:val="22"/>
          <w:szCs w:val="22"/>
        </w:rPr>
        <w:t xml:space="preserve">l’educazione alle immagini e al linguaggio audiovisivo nelle scuole, </w:t>
      </w:r>
      <w:r w:rsidR="00BA28D8" w:rsidRPr="00437F15">
        <w:rPr>
          <w:sz w:val="22"/>
          <w:szCs w:val="22"/>
        </w:rPr>
        <w:t>utile</w:t>
      </w:r>
      <w:r w:rsidR="00A23F1C" w:rsidRPr="00437F15">
        <w:rPr>
          <w:sz w:val="22"/>
          <w:szCs w:val="22"/>
        </w:rPr>
        <w:t xml:space="preserve"> allo sviluppo della coscienza critica dei singoli e della collettività, quindi a un rafforza</w:t>
      </w:r>
      <w:r w:rsidR="00230DED" w:rsidRPr="00437F15">
        <w:rPr>
          <w:sz w:val="22"/>
          <w:szCs w:val="22"/>
        </w:rPr>
        <w:t>mento della vita democratica perché capace di educare</w:t>
      </w:r>
      <w:r w:rsidR="00A23F1C" w:rsidRPr="00437F15">
        <w:rPr>
          <w:sz w:val="22"/>
          <w:szCs w:val="22"/>
        </w:rPr>
        <w:t xml:space="preserve"> l’adolescente a</w:t>
      </w:r>
      <w:r w:rsidR="00230DED" w:rsidRPr="00437F15">
        <w:rPr>
          <w:sz w:val="22"/>
          <w:szCs w:val="22"/>
        </w:rPr>
        <w:t xml:space="preserve">d approfondire temi legati alla contemporaneità, ai diritti umani, e ad esprimerli con un linguaggio vicino alle giovani generazioni. </w:t>
      </w:r>
      <w:r w:rsidR="00A23F1C" w:rsidRPr="00437F15">
        <w:rPr>
          <w:sz w:val="22"/>
          <w:szCs w:val="22"/>
        </w:rPr>
        <w:t xml:space="preserve"> </w:t>
      </w:r>
    </w:p>
    <w:p w:rsidR="005865D2" w:rsidRPr="00835376" w:rsidRDefault="005865D2" w:rsidP="005865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35376">
        <w:rPr>
          <w:rFonts w:ascii="Times New Roman" w:hAnsi="Times New Roman" w:cs="Times New Roman"/>
          <w:color w:val="000000"/>
        </w:rPr>
        <w:t>Un Comitato scientifico, presieduto dal Dirigente scolastico, garantisce la qualità culturale dell'iniziativa, verificandone l'operato.</w:t>
      </w:r>
    </w:p>
    <w:p w:rsidR="008E71CE" w:rsidRPr="00835376" w:rsidRDefault="005865D2" w:rsidP="005865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35376">
        <w:rPr>
          <w:rFonts w:ascii="Times New Roman" w:hAnsi="Times New Roman" w:cs="Times New Roman"/>
          <w:color w:val="000000"/>
        </w:rPr>
        <w:t xml:space="preserve">Una Giuria, presieduta da professionisti del settore, proveniente dal mondo dei media, della formazione e delle istituzioni procederà alla designazione dei vincitori e all’assegnazione dei premi.  </w:t>
      </w:r>
    </w:p>
    <w:p w:rsidR="008E71CE" w:rsidRPr="00835376" w:rsidRDefault="005865D2" w:rsidP="008E71CE">
      <w:pPr>
        <w:shd w:val="clear" w:color="auto" w:fill="FFFFFF"/>
        <w:spacing w:line="255" w:lineRule="atLeast"/>
        <w:rPr>
          <w:rFonts w:ascii="Times New Roman" w:hAnsi="Times New Roman" w:cs="Times New Roman"/>
          <w:color w:val="000000"/>
        </w:rPr>
      </w:pPr>
      <w:r w:rsidRPr="00835376">
        <w:rPr>
          <w:rFonts w:ascii="Times New Roman" w:hAnsi="Times New Roman" w:cs="Times New Roman"/>
          <w:color w:val="000000"/>
        </w:rPr>
        <w:t>Una giuria di studenti scelti tra quell</w:t>
      </w:r>
      <w:r w:rsidR="00D84101" w:rsidRPr="00835376">
        <w:rPr>
          <w:rFonts w:ascii="Times New Roman" w:hAnsi="Times New Roman" w:cs="Times New Roman"/>
          <w:color w:val="000000"/>
        </w:rPr>
        <w:t>i del Polo Manzoni, assegnerà i premi</w:t>
      </w:r>
      <w:r w:rsidR="008E71CE" w:rsidRPr="00835376">
        <w:rPr>
          <w:rFonts w:ascii="Times New Roman" w:hAnsi="Times New Roman" w:cs="Times New Roman"/>
          <w:color w:val="000000"/>
        </w:rPr>
        <w:t xml:space="preserve"> </w:t>
      </w:r>
      <w:r w:rsidR="00D84101" w:rsidRPr="00835376">
        <w:rPr>
          <w:rFonts w:ascii="Times New Roman" w:hAnsi="Times New Roman" w:cs="Times New Roman"/>
          <w:color w:val="000000"/>
        </w:rPr>
        <w:t>rivolti</w:t>
      </w:r>
      <w:r w:rsidR="008E71CE" w:rsidRPr="00835376">
        <w:rPr>
          <w:rFonts w:ascii="Times New Roman" w:hAnsi="Times New Roman" w:cs="Times New Roman"/>
          <w:color w:val="000000"/>
        </w:rPr>
        <w:t xml:space="preserve"> esclusivamente agli studenti delle scuole secondarie di secondo grado che partecipano per questo anno scolastico al Model United Nation (M. U. N.).</w:t>
      </w:r>
      <w:r w:rsidR="008E71CE" w:rsidRPr="00835376">
        <w:rPr>
          <w:rFonts w:ascii="Times New Roman" w:hAnsi="Times New Roman" w:cs="Times New Roman"/>
        </w:rPr>
        <w:t xml:space="preserve"> </w:t>
      </w:r>
    </w:p>
    <w:p w:rsidR="005865D2" w:rsidRDefault="005865D2" w:rsidP="005865D2">
      <w:pPr>
        <w:widowControl w:val="0"/>
        <w:autoSpaceDE w:val="0"/>
        <w:autoSpaceDN w:val="0"/>
        <w:adjustRightInd w:val="0"/>
        <w:spacing w:after="0" w:line="289" w:lineRule="exact"/>
        <w:jc w:val="both"/>
        <w:rPr>
          <w:rFonts w:cs="Calibri"/>
          <w:b/>
          <w:bCs/>
          <w:color w:val="ED135B"/>
          <w:spacing w:val="1"/>
          <w:sz w:val="24"/>
          <w:szCs w:val="24"/>
        </w:rPr>
      </w:pPr>
    </w:p>
    <w:p w:rsidR="005865D2" w:rsidRPr="00D753F3" w:rsidRDefault="005865D2" w:rsidP="005865D2">
      <w:pPr>
        <w:widowControl w:val="0"/>
        <w:autoSpaceDE w:val="0"/>
        <w:autoSpaceDN w:val="0"/>
        <w:adjustRightInd w:val="0"/>
        <w:spacing w:after="0" w:line="289" w:lineRule="exact"/>
        <w:jc w:val="both"/>
        <w:rPr>
          <w:rFonts w:cs="Calibri"/>
          <w:b/>
          <w:bCs/>
          <w:color w:val="00B050"/>
          <w:sz w:val="24"/>
          <w:szCs w:val="24"/>
        </w:rPr>
      </w:pPr>
      <w:r w:rsidRPr="00D753F3">
        <w:rPr>
          <w:rFonts w:cs="Calibri"/>
          <w:b/>
          <w:bCs/>
          <w:color w:val="00B050"/>
          <w:spacing w:val="1"/>
          <w:sz w:val="24"/>
          <w:szCs w:val="24"/>
        </w:rPr>
        <w:t>I</w:t>
      </w:r>
      <w:r w:rsidRPr="00D753F3">
        <w:rPr>
          <w:rFonts w:cs="Calibri"/>
          <w:b/>
          <w:bCs/>
          <w:color w:val="00B050"/>
          <w:sz w:val="24"/>
          <w:szCs w:val="24"/>
        </w:rPr>
        <w:t>SC</w:t>
      </w:r>
      <w:r w:rsidRPr="00D753F3">
        <w:rPr>
          <w:rFonts w:cs="Calibri"/>
          <w:b/>
          <w:bCs/>
          <w:color w:val="00B050"/>
          <w:spacing w:val="-1"/>
          <w:sz w:val="24"/>
          <w:szCs w:val="24"/>
        </w:rPr>
        <w:t>R</w:t>
      </w:r>
      <w:r w:rsidRPr="00D753F3">
        <w:rPr>
          <w:rFonts w:cs="Calibri"/>
          <w:b/>
          <w:bCs/>
          <w:color w:val="00B050"/>
          <w:spacing w:val="1"/>
          <w:sz w:val="24"/>
          <w:szCs w:val="24"/>
        </w:rPr>
        <w:t>I</w:t>
      </w:r>
      <w:r w:rsidRPr="00D753F3">
        <w:rPr>
          <w:rFonts w:cs="Calibri"/>
          <w:b/>
          <w:bCs/>
          <w:color w:val="00B050"/>
          <w:sz w:val="24"/>
          <w:szCs w:val="24"/>
        </w:rPr>
        <w:t>Z</w:t>
      </w:r>
      <w:r w:rsidRPr="00D753F3">
        <w:rPr>
          <w:rFonts w:cs="Calibri"/>
          <w:b/>
          <w:bCs/>
          <w:color w:val="00B050"/>
          <w:spacing w:val="1"/>
          <w:sz w:val="24"/>
          <w:szCs w:val="24"/>
        </w:rPr>
        <w:t>IO</w:t>
      </w:r>
      <w:r w:rsidRPr="00D753F3">
        <w:rPr>
          <w:rFonts w:cs="Calibri"/>
          <w:b/>
          <w:bCs/>
          <w:color w:val="00B050"/>
          <w:sz w:val="24"/>
          <w:szCs w:val="24"/>
        </w:rPr>
        <w:t>NE</w:t>
      </w:r>
      <w:r w:rsidRPr="00D753F3">
        <w:rPr>
          <w:rFonts w:cs="Calibri"/>
          <w:b/>
          <w:bCs/>
          <w:color w:val="00B050"/>
          <w:spacing w:val="-1"/>
          <w:sz w:val="24"/>
          <w:szCs w:val="24"/>
        </w:rPr>
        <w:t xml:space="preserve"> </w:t>
      </w:r>
      <w:r w:rsidRPr="00D753F3">
        <w:rPr>
          <w:rFonts w:cs="Calibri"/>
          <w:b/>
          <w:bCs/>
          <w:color w:val="00B050"/>
          <w:spacing w:val="1"/>
          <w:sz w:val="24"/>
          <w:szCs w:val="24"/>
        </w:rPr>
        <w:t>A</w:t>
      </w:r>
      <w:r w:rsidRPr="00D753F3">
        <w:rPr>
          <w:rFonts w:cs="Calibri"/>
          <w:b/>
          <w:bCs/>
          <w:color w:val="00B050"/>
          <w:sz w:val="24"/>
          <w:szCs w:val="24"/>
        </w:rPr>
        <w:t>L</w:t>
      </w:r>
      <w:r w:rsidRPr="00D753F3">
        <w:rPr>
          <w:rFonts w:cs="Calibri"/>
          <w:b/>
          <w:bCs/>
          <w:color w:val="00B050"/>
          <w:spacing w:val="3"/>
          <w:sz w:val="24"/>
          <w:szCs w:val="24"/>
        </w:rPr>
        <w:t xml:space="preserve"> </w:t>
      </w:r>
      <w:r w:rsidRPr="00D753F3">
        <w:rPr>
          <w:rFonts w:cs="Calibri"/>
          <w:b/>
          <w:bCs/>
          <w:color w:val="00B050"/>
          <w:spacing w:val="-2"/>
          <w:sz w:val="24"/>
          <w:szCs w:val="24"/>
        </w:rPr>
        <w:t>C</w:t>
      </w:r>
      <w:r w:rsidRPr="00D753F3">
        <w:rPr>
          <w:rFonts w:cs="Calibri"/>
          <w:b/>
          <w:bCs/>
          <w:color w:val="00B050"/>
          <w:spacing w:val="1"/>
          <w:sz w:val="24"/>
          <w:szCs w:val="24"/>
        </w:rPr>
        <w:t>O</w:t>
      </w:r>
      <w:r w:rsidRPr="00D753F3">
        <w:rPr>
          <w:rFonts w:cs="Calibri"/>
          <w:b/>
          <w:bCs/>
          <w:color w:val="00B050"/>
          <w:sz w:val="24"/>
          <w:szCs w:val="24"/>
        </w:rPr>
        <w:t>NC</w:t>
      </w:r>
      <w:r w:rsidRPr="00D753F3">
        <w:rPr>
          <w:rFonts w:cs="Calibri"/>
          <w:b/>
          <w:bCs/>
          <w:color w:val="00B050"/>
          <w:spacing w:val="1"/>
          <w:sz w:val="24"/>
          <w:szCs w:val="24"/>
        </w:rPr>
        <w:t>O</w:t>
      </w:r>
      <w:r w:rsidRPr="00D753F3">
        <w:rPr>
          <w:rFonts w:cs="Calibri"/>
          <w:b/>
          <w:bCs/>
          <w:color w:val="00B050"/>
          <w:spacing w:val="-3"/>
          <w:sz w:val="24"/>
          <w:szCs w:val="24"/>
        </w:rPr>
        <w:t>R</w:t>
      </w:r>
      <w:r w:rsidRPr="00D753F3">
        <w:rPr>
          <w:rFonts w:cs="Calibri"/>
          <w:b/>
          <w:bCs/>
          <w:color w:val="00B050"/>
          <w:spacing w:val="1"/>
          <w:sz w:val="24"/>
          <w:szCs w:val="24"/>
        </w:rPr>
        <w:t>S</w:t>
      </w:r>
      <w:r w:rsidRPr="00D753F3">
        <w:rPr>
          <w:rFonts w:cs="Calibri"/>
          <w:b/>
          <w:bCs/>
          <w:color w:val="00B050"/>
          <w:sz w:val="24"/>
          <w:szCs w:val="24"/>
        </w:rPr>
        <w:t>O</w:t>
      </w:r>
    </w:p>
    <w:p w:rsidR="005865D2" w:rsidRDefault="005865D2" w:rsidP="005865D2">
      <w:pPr>
        <w:widowControl w:val="0"/>
        <w:autoSpaceDE w:val="0"/>
        <w:autoSpaceDN w:val="0"/>
        <w:adjustRightInd w:val="0"/>
        <w:spacing w:after="0" w:line="289" w:lineRule="exact"/>
        <w:jc w:val="both"/>
        <w:rPr>
          <w:rFonts w:cs="Calibri"/>
          <w:b/>
          <w:bCs/>
          <w:color w:val="ED135B"/>
          <w:sz w:val="24"/>
          <w:szCs w:val="24"/>
        </w:rPr>
      </w:pPr>
    </w:p>
    <w:p w:rsidR="00BB48EF" w:rsidRDefault="005865D2" w:rsidP="005865D2">
      <w:pPr>
        <w:widowControl w:val="0"/>
        <w:autoSpaceDE w:val="0"/>
        <w:autoSpaceDN w:val="0"/>
        <w:adjustRightInd w:val="0"/>
        <w:spacing w:after="0" w:line="289" w:lineRule="exact"/>
        <w:rPr>
          <w:rFonts w:cs="Calibri"/>
          <w:color w:val="000000"/>
          <w:szCs w:val="36"/>
        </w:rPr>
      </w:pPr>
      <w:r w:rsidRPr="005865D2">
        <w:rPr>
          <w:rFonts w:cs="Calibri"/>
          <w:color w:val="000000"/>
          <w:szCs w:val="36"/>
        </w:rPr>
        <w:t xml:space="preserve">Possono partecipare gruppi di studenti iscritti o in una classe o nella stessa scuola secondaria di II grado. </w:t>
      </w:r>
    </w:p>
    <w:p w:rsidR="005865D2" w:rsidRPr="005865D2" w:rsidRDefault="005865D2" w:rsidP="005865D2">
      <w:pPr>
        <w:widowControl w:val="0"/>
        <w:autoSpaceDE w:val="0"/>
        <w:autoSpaceDN w:val="0"/>
        <w:adjustRightInd w:val="0"/>
        <w:spacing w:after="0" w:line="289" w:lineRule="exact"/>
        <w:rPr>
          <w:rFonts w:cs="Calibri"/>
          <w:color w:val="000000"/>
          <w:szCs w:val="36"/>
        </w:rPr>
      </w:pPr>
      <w:r w:rsidRPr="005865D2">
        <w:rPr>
          <w:rFonts w:cs="Calibri"/>
          <w:color w:val="000000"/>
          <w:szCs w:val="36"/>
        </w:rPr>
        <w:t>La partecipazione è gratuita.</w:t>
      </w:r>
    </w:p>
    <w:p w:rsidR="00D05871" w:rsidRDefault="005865D2" w:rsidP="00D05871">
      <w:pPr>
        <w:shd w:val="clear" w:color="auto" w:fill="FFFFFF"/>
        <w:spacing w:line="255" w:lineRule="atLeast"/>
        <w:rPr>
          <w:rFonts w:cs="Helvetica"/>
          <w:color w:val="auto"/>
        </w:rPr>
      </w:pPr>
      <w:r w:rsidRPr="005865D2">
        <w:rPr>
          <w:rFonts w:cs="Calibri"/>
          <w:color w:val="000000"/>
          <w:szCs w:val="36"/>
        </w:rPr>
        <w:t>Tutti i partecipanti dovranno compilare online la scheda di iscrizione</w:t>
      </w:r>
      <w:r w:rsidR="00D05871" w:rsidRPr="00D05871">
        <w:rPr>
          <w:rFonts w:cs="Helvetica"/>
          <w:color w:val="auto"/>
        </w:rPr>
        <w:t xml:space="preserve"> </w:t>
      </w:r>
    </w:p>
    <w:p w:rsidR="00D05871" w:rsidRPr="008B20A1" w:rsidRDefault="00D05871" w:rsidP="00D05871">
      <w:pPr>
        <w:shd w:val="clear" w:color="auto" w:fill="FFFFFF"/>
        <w:spacing w:line="255" w:lineRule="atLeast"/>
        <w:rPr>
          <w:rFonts w:cs="Helvetica"/>
        </w:rPr>
      </w:pPr>
      <w:r>
        <w:rPr>
          <w:rStyle w:val="Collegamentoipertestuale"/>
          <w:rFonts w:cs="Helvetica"/>
          <w:color w:val="auto"/>
        </w:rPr>
        <w:t>Quest’anno il festival prevede due sezioni di concorso:</w:t>
      </w:r>
    </w:p>
    <w:p w:rsidR="00D05871" w:rsidRDefault="00D05871" w:rsidP="00D05871">
      <w:pPr>
        <w:shd w:val="clear" w:color="auto" w:fill="FFFFFF"/>
        <w:spacing w:line="255" w:lineRule="atLeast"/>
        <w:ind w:left="720"/>
        <w:rPr>
          <w:rFonts w:cs="Helvetica"/>
        </w:rPr>
      </w:pPr>
    </w:p>
    <w:p w:rsidR="00D05871" w:rsidRDefault="00D05871" w:rsidP="00D05871">
      <w:pPr>
        <w:shd w:val="clear" w:color="auto" w:fill="FFFFFF"/>
        <w:spacing w:line="255" w:lineRule="atLeast"/>
        <w:ind w:left="720"/>
        <w:rPr>
          <w:rFonts w:cs="Helvetica"/>
          <w:b/>
          <w:sz w:val="28"/>
          <w:szCs w:val="28"/>
        </w:rPr>
      </w:pPr>
      <w:r w:rsidRPr="00C373ED">
        <w:rPr>
          <w:rFonts w:cs="Helvetica"/>
          <w:b/>
          <w:sz w:val="28"/>
          <w:szCs w:val="28"/>
        </w:rPr>
        <w:t xml:space="preserve">Prima sezione: </w:t>
      </w:r>
    </w:p>
    <w:p w:rsidR="00D05871" w:rsidRDefault="00D05871" w:rsidP="00D05871">
      <w:pPr>
        <w:shd w:val="clear" w:color="auto" w:fill="FFFFFF"/>
        <w:spacing w:line="255" w:lineRule="atLeast"/>
        <w:ind w:left="720"/>
        <w:rPr>
          <w:rFonts w:cs="Helvetica"/>
          <w:sz w:val="28"/>
          <w:szCs w:val="28"/>
        </w:rPr>
      </w:pPr>
      <w:r>
        <w:rPr>
          <w:rFonts w:cs="Helvetica"/>
          <w:sz w:val="28"/>
          <w:szCs w:val="28"/>
        </w:rPr>
        <w:t xml:space="preserve">Rivolta </w:t>
      </w:r>
      <w:r w:rsidRPr="00C373ED">
        <w:rPr>
          <w:rFonts w:cs="Helvetica"/>
          <w:sz w:val="28"/>
          <w:szCs w:val="28"/>
        </w:rPr>
        <w:t>a tutte le scuole secondarie di secondo grado italiane e internazionali</w:t>
      </w:r>
    </w:p>
    <w:p w:rsidR="00D05871" w:rsidRPr="00D753F3" w:rsidRDefault="00D05871" w:rsidP="00D05871">
      <w:pPr>
        <w:widowControl w:val="0"/>
        <w:autoSpaceDE w:val="0"/>
        <w:autoSpaceDN w:val="0"/>
        <w:adjustRightInd w:val="0"/>
        <w:spacing w:after="0" w:line="289" w:lineRule="exact"/>
        <w:jc w:val="both"/>
        <w:rPr>
          <w:rFonts w:cs="Calibri"/>
          <w:b/>
          <w:bCs/>
          <w:color w:val="00B050"/>
          <w:sz w:val="24"/>
          <w:szCs w:val="24"/>
        </w:rPr>
      </w:pPr>
      <w:r w:rsidRPr="00D753F3">
        <w:rPr>
          <w:rFonts w:cs="Calibri"/>
          <w:b/>
          <w:bCs/>
          <w:color w:val="00B050"/>
          <w:sz w:val="24"/>
          <w:szCs w:val="24"/>
        </w:rPr>
        <w:t>Il tema 2018 è:</w:t>
      </w:r>
    </w:p>
    <w:p w:rsidR="00D05871" w:rsidRPr="005865D2" w:rsidRDefault="00D05871" w:rsidP="00D05871">
      <w:pPr>
        <w:widowControl w:val="0"/>
        <w:autoSpaceDE w:val="0"/>
        <w:autoSpaceDN w:val="0"/>
        <w:adjustRightInd w:val="0"/>
        <w:spacing w:after="0" w:line="289" w:lineRule="exact"/>
        <w:jc w:val="both"/>
        <w:rPr>
          <w:rFonts w:cs="Calibri"/>
          <w:b/>
          <w:bCs/>
          <w:color w:val="ED135B"/>
          <w:sz w:val="24"/>
          <w:szCs w:val="24"/>
        </w:rPr>
      </w:pPr>
    </w:p>
    <w:p w:rsidR="00D05871" w:rsidRDefault="00D05871" w:rsidP="00D05871">
      <w:pPr>
        <w:widowControl w:val="0"/>
        <w:autoSpaceDE w:val="0"/>
        <w:autoSpaceDN w:val="0"/>
        <w:adjustRightInd w:val="0"/>
        <w:spacing w:after="0" w:line="289" w:lineRule="exact"/>
        <w:jc w:val="center"/>
        <w:rPr>
          <w:rFonts w:cs="Calibri"/>
          <w:b/>
          <w:bCs/>
          <w:color w:val="00B050"/>
          <w:sz w:val="24"/>
          <w:szCs w:val="24"/>
        </w:rPr>
      </w:pPr>
      <w:r w:rsidRPr="00417965">
        <w:rPr>
          <w:rFonts w:cs="Calibri"/>
          <w:b/>
          <w:bCs/>
          <w:color w:val="00B050"/>
          <w:sz w:val="24"/>
          <w:szCs w:val="24"/>
        </w:rPr>
        <w:t>“</w:t>
      </w:r>
      <w:r>
        <w:rPr>
          <w:rFonts w:cs="Calibri"/>
          <w:b/>
          <w:bCs/>
          <w:color w:val="00B050"/>
          <w:sz w:val="24"/>
          <w:szCs w:val="24"/>
        </w:rPr>
        <w:t xml:space="preserve">IL VALORE DELLA PACE </w:t>
      </w:r>
    </w:p>
    <w:p w:rsidR="00D05871" w:rsidRDefault="00D05871" w:rsidP="00D05871">
      <w:pPr>
        <w:widowControl w:val="0"/>
        <w:autoSpaceDE w:val="0"/>
        <w:autoSpaceDN w:val="0"/>
        <w:adjustRightInd w:val="0"/>
        <w:spacing w:after="0" w:line="289" w:lineRule="exact"/>
        <w:jc w:val="center"/>
        <w:rPr>
          <w:rFonts w:cs="Calibri"/>
          <w:b/>
          <w:bCs/>
          <w:color w:val="00B050"/>
          <w:sz w:val="24"/>
          <w:szCs w:val="24"/>
        </w:rPr>
      </w:pPr>
      <w:r>
        <w:rPr>
          <w:rFonts w:cs="Calibri"/>
          <w:b/>
          <w:bCs/>
          <w:color w:val="00B050"/>
          <w:sz w:val="24"/>
          <w:szCs w:val="24"/>
        </w:rPr>
        <w:t xml:space="preserve">PER </w:t>
      </w:r>
      <w:r w:rsidR="004C43DC">
        <w:rPr>
          <w:rFonts w:cs="Calibri"/>
          <w:b/>
          <w:bCs/>
          <w:color w:val="00B050"/>
          <w:sz w:val="24"/>
          <w:szCs w:val="24"/>
        </w:rPr>
        <w:t xml:space="preserve">UN MONDO PIU’ GIUSTO, LIBERO E SOLIDALE </w:t>
      </w:r>
    </w:p>
    <w:p w:rsidR="004C43DC" w:rsidRDefault="004C43DC" w:rsidP="004C43DC">
      <w:pPr>
        <w:pStyle w:val="Pa2"/>
        <w:rPr>
          <w:rFonts w:asciiTheme="minorHAnsi" w:hAnsiTheme="minorHAnsi" w:cs="GillSans Light"/>
          <w:color w:val="000000"/>
          <w:sz w:val="22"/>
          <w:szCs w:val="22"/>
        </w:rPr>
      </w:pPr>
      <w:r w:rsidRPr="004C43DC">
        <w:rPr>
          <w:rFonts w:asciiTheme="minorHAnsi" w:hAnsiTheme="minorHAnsi" w:cs="GillSans Light"/>
          <w:color w:val="000000"/>
          <w:sz w:val="22"/>
          <w:szCs w:val="22"/>
        </w:rPr>
        <w:t>L’educazione alla pace comincia in famiglia, continua a scuola, prosegue nella società, nella città e nel mondo. La pace è dunque molto di più del tempo che segue alla fine della guerra. Pace è lavoro, cibo, acqua, salute, istruzione, dignità, uguaglianza, giustizia, rispetto, fraternità, nonviolenza, libertà, dialogo, democrazia, legalità, solidarietà, inclusione, accoglienza, responsabilità, diritti umani, memoria</w:t>
      </w:r>
      <w:r>
        <w:rPr>
          <w:rFonts w:asciiTheme="minorHAnsi" w:hAnsiTheme="minorHAnsi" w:cs="GillSans Light"/>
          <w:color w:val="000000"/>
          <w:sz w:val="22"/>
          <w:szCs w:val="22"/>
        </w:rPr>
        <w:t>.</w:t>
      </w:r>
    </w:p>
    <w:p w:rsidR="00D05871" w:rsidRPr="004C43DC" w:rsidRDefault="004C43DC" w:rsidP="004C43DC">
      <w:pPr>
        <w:pStyle w:val="Pa2"/>
        <w:rPr>
          <w:rFonts w:asciiTheme="minorHAnsi" w:hAnsiTheme="minorHAnsi" w:cs="Helvetica"/>
          <w:sz w:val="22"/>
          <w:szCs w:val="22"/>
        </w:rPr>
      </w:pPr>
      <w:r w:rsidRPr="004C43DC">
        <w:rPr>
          <w:rFonts w:asciiTheme="minorHAnsi" w:hAnsiTheme="minorHAnsi" w:cs="GillSans Light"/>
          <w:color w:val="000000"/>
          <w:sz w:val="22"/>
          <w:szCs w:val="22"/>
        </w:rPr>
        <w:t xml:space="preserve"> </w:t>
      </w:r>
    </w:p>
    <w:p w:rsidR="001460BB" w:rsidRDefault="00DD55E9" w:rsidP="00DD55E9">
      <w:pPr>
        <w:shd w:val="clear" w:color="auto" w:fill="FFFFFF"/>
        <w:spacing w:line="255" w:lineRule="atLeast"/>
        <w:rPr>
          <w:rStyle w:val="Enfasigrassetto"/>
          <w:rFonts w:ascii="Calibri" w:hAnsi="Calibri" w:cs="Helvetica"/>
          <w:sz w:val="36"/>
          <w:szCs w:val="36"/>
        </w:rPr>
      </w:pPr>
      <w:r>
        <w:rPr>
          <w:rStyle w:val="Enfasigrassetto"/>
          <w:rFonts w:ascii="Calibri" w:hAnsi="Calibri" w:cs="Helvetica"/>
          <w:sz w:val="36"/>
          <w:szCs w:val="36"/>
        </w:rPr>
        <w:t xml:space="preserve">         </w:t>
      </w:r>
    </w:p>
    <w:p w:rsidR="001460BB" w:rsidRDefault="001460BB" w:rsidP="00DD55E9">
      <w:pPr>
        <w:shd w:val="clear" w:color="auto" w:fill="FFFFFF"/>
        <w:spacing w:line="255" w:lineRule="atLeast"/>
        <w:rPr>
          <w:rStyle w:val="Enfasigrassetto"/>
          <w:rFonts w:ascii="Calibri" w:hAnsi="Calibri" w:cs="Helvetica"/>
          <w:sz w:val="36"/>
          <w:szCs w:val="36"/>
        </w:rPr>
      </w:pPr>
    </w:p>
    <w:p w:rsidR="00D05871" w:rsidRPr="00DD55E9" w:rsidRDefault="00D05871" w:rsidP="00DD55E9">
      <w:pPr>
        <w:shd w:val="clear" w:color="auto" w:fill="FFFFFF"/>
        <w:spacing w:line="255" w:lineRule="atLeast"/>
        <w:rPr>
          <w:rFonts w:ascii="Calibri" w:hAnsi="Calibri" w:cs="Helvetica"/>
          <w:b/>
          <w:bCs/>
          <w:color w:val="9B2D1F" w:themeColor="accent2"/>
          <w:sz w:val="36"/>
          <w:szCs w:val="36"/>
        </w:rPr>
      </w:pPr>
      <w:r>
        <w:rPr>
          <w:rFonts w:cs="Helvetica"/>
          <w:b/>
        </w:rPr>
        <w:lastRenderedPageBreak/>
        <w:t xml:space="preserve">Saranno </w:t>
      </w:r>
      <w:r w:rsidR="001460BB">
        <w:rPr>
          <w:rFonts w:cs="Helvetica"/>
          <w:b/>
        </w:rPr>
        <w:t xml:space="preserve">valutati da una giuria di esperti e </w:t>
      </w:r>
      <w:r>
        <w:rPr>
          <w:rFonts w:cs="Helvetica"/>
          <w:b/>
        </w:rPr>
        <w:t>premiati:</w:t>
      </w:r>
    </w:p>
    <w:p w:rsidR="001460BB" w:rsidRDefault="001460BB" w:rsidP="00D05871">
      <w:pPr>
        <w:shd w:val="clear" w:color="auto" w:fill="FFFFFF"/>
        <w:spacing w:line="255" w:lineRule="atLeast"/>
        <w:ind w:left="720"/>
        <w:rPr>
          <w:rFonts w:cs="Helvetica"/>
        </w:rPr>
      </w:pPr>
      <w:r>
        <w:rPr>
          <w:rFonts w:cs="Helvetica"/>
        </w:rPr>
        <w:t xml:space="preserve">Primo classificato: </w:t>
      </w:r>
    </w:p>
    <w:p w:rsidR="001460BB" w:rsidRPr="001460BB" w:rsidRDefault="001460BB" w:rsidP="00D05871">
      <w:pPr>
        <w:shd w:val="clear" w:color="auto" w:fill="FFFFFF"/>
        <w:spacing w:line="255" w:lineRule="atLeast"/>
        <w:ind w:left="720"/>
        <w:rPr>
          <w:rFonts w:cs="Helvetica"/>
          <w:b/>
        </w:rPr>
      </w:pPr>
      <w:r w:rsidRPr="001460BB">
        <w:rPr>
          <w:rFonts w:cs="Helvetica"/>
          <w:b/>
        </w:rPr>
        <w:t xml:space="preserve">SONY HDR-CX625 Videocamera </w:t>
      </w:r>
      <w:proofErr w:type="spellStart"/>
      <w:r w:rsidRPr="001460BB">
        <w:rPr>
          <w:rFonts w:cs="Helvetica"/>
          <w:b/>
        </w:rPr>
        <w:t>Handycam</w:t>
      </w:r>
      <w:proofErr w:type="spellEnd"/>
    </w:p>
    <w:p w:rsidR="001460BB" w:rsidRDefault="00D05871" w:rsidP="00D05871">
      <w:pPr>
        <w:shd w:val="clear" w:color="auto" w:fill="FFFFFF"/>
        <w:spacing w:line="255" w:lineRule="atLeast"/>
        <w:ind w:left="720"/>
        <w:rPr>
          <w:rFonts w:cs="Helvetica"/>
        </w:rPr>
      </w:pPr>
      <w:r w:rsidRPr="00C373ED">
        <w:rPr>
          <w:rFonts w:cs="Helvetica"/>
        </w:rPr>
        <w:t xml:space="preserve"> </w:t>
      </w:r>
      <w:r w:rsidR="001460BB" w:rsidRPr="00C373ED">
        <w:rPr>
          <w:rFonts w:cs="Helvetica"/>
        </w:rPr>
        <w:t>S</w:t>
      </w:r>
      <w:r w:rsidRPr="00C373ED">
        <w:rPr>
          <w:rFonts w:cs="Helvetica"/>
        </w:rPr>
        <w:t>econdo</w:t>
      </w:r>
      <w:r w:rsidR="001460BB">
        <w:rPr>
          <w:rFonts w:cs="Helvetica"/>
        </w:rPr>
        <w:t xml:space="preserve"> classificato:</w:t>
      </w:r>
    </w:p>
    <w:p w:rsidR="001460BB" w:rsidRPr="001460BB" w:rsidRDefault="001460BB" w:rsidP="00D05871">
      <w:pPr>
        <w:shd w:val="clear" w:color="auto" w:fill="FFFFFF"/>
        <w:spacing w:line="255" w:lineRule="atLeast"/>
        <w:ind w:left="720"/>
        <w:rPr>
          <w:rFonts w:cs="Helvetica"/>
          <w:b/>
        </w:rPr>
      </w:pPr>
      <w:r w:rsidRPr="001460BB">
        <w:rPr>
          <w:rFonts w:cs="Helvetica"/>
          <w:b/>
        </w:rPr>
        <w:t xml:space="preserve"> Fotocamera Canon EOS 200D Digitale Reflex</w:t>
      </w:r>
      <w:r w:rsidR="00D05871" w:rsidRPr="001460BB">
        <w:rPr>
          <w:rFonts w:cs="Helvetica"/>
          <w:b/>
        </w:rPr>
        <w:t xml:space="preserve"> </w:t>
      </w:r>
      <w:r w:rsidRPr="001460BB">
        <w:rPr>
          <w:rFonts w:cs="Helvetica"/>
          <w:b/>
        </w:rPr>
        <w:t>con Obiettivo EF-S18-55 mm f/4-5.6 IS</w:t>
      </w:r>
    </w:p>
    <w:p w:rsidR="001460BB" w:rsidRDefault="001460BB" w:rsidP="00D05871">
      <w:pPr>
        <w:shd w:val="clear" w:color="auto" w:fill="FFFFFF"/>
        <w:spacing w:line="255" w:lineRule="atLeast"/>
        <w:ind w:left="720"/>
        <w:rPr>
          <w:rFonts w:cs="Helvetica"/>
        </w:rPr>
      </w:pPr>
      <w:r>
        <w:rPr>
          <w:rFonts w:cs="Helvetica"/>
        </w:rPr>
        <w:t>T</w:t>
      </w:r>
      <w:r w:rsidR="00D05871" w:rsidRPr="00C373ED">
        <w:rPr>
          <w:rFonts w:cs="Helvetica"/>
        </w:rPr>
        <w:t>erzo classificato</w:t>
      </w:r>
      <w:r>
        <w:rPr>
          <w:rFonts w:cs="Helvetica"/>
        </w:rPr>
        <w:t>:</w:t>
      </w:r>
    </w:p>
    <w:p w:rsidR="001460BB" w:rsidRPr="001460BB" w:rsidRDefault="001460BB" w:rsidP="00D05871">
      <w:pPr>
        <w:shd w:val="clear" w:color="auto" w:fill="FFFFFF"/>
        <w:spacing w:line="255" w:lineRule="atLeast"/>
        <w:ind w:left="720"/>
        <w:rPr>
          <w:rFonts w:cs="Helvetica"/>
          <w:b/>
          <w:lang w:val="en-US"/>
        </w:rPr>
      </w:pPr>
      <w:r w:rsidRPr="001460BB">
        <w:rPr>
          <w:rFonts w:cs="Helvetica"/>
          <w:b/>
          <w:lang w:val="en-US"/>
        </w:rPr>
        <w:t xml:space="preserve">Apple </w:t>
      </w:r>
      <w:proofErr w:type="spellStart"/>
      <w:proofErr w:type="gramStart"/>
      <w:r w:rsidRPr="001460BB">
        <w:rPr>
          <w:rFonts w:cs="Helvetica"/>
          <w:b/>
          <w:lang w:val="en-US"/>
        </w:rPr>
        <w:t>iPAD</w:t>
      </w:r>
      <w:proofErr w:type="spellEnd"/>
      <w:r w:rsidRPr="001460BB">
        <w:rPr>
          <w:rFonts w:cs="Helvetica"/>
          <w:b/>
          <w:lang w:val="en-US"/>
        </w:rPr>
        <w:t xml:space="preserve">  128GB</w:t>
      </w:r>
      <w:proofErr w:type="gramEnd"/>
      <w:r w:rsidRPr="001460BB">
        <w:rPr>
          <w:rFonts w:cs="Helvetica"/>
          <w:b/>
          <w:lang w:val="en-US"/>
        </w:rPr>
        <w:t xml:space="preserve"> Grey Tablet (24.6 cm</w:t>
      </w:r>
      <w:r w:rsidR="00D05871" w:rsidRPr="001460BB">
        <w:rPr>
          <w:rFonts w:cs="Helvetica"/>
          <w:b/>
          <w:lang w:val="en-US"/>
        </w:rPr>
        <w:t xml:space="preserve"> </w:t>
      </w:r>
      <w:r w:rsidRPr="001460BB">
        <w:rPr>
          <w:rFonts w:cs="Helvetica"/>
          <w:b/>
          <w:lang w:val="en-US"/>
        </w:rPr>
        <w:t>(9.7”) 2048x 1536 pixels iOS 10</w:t>
      </w:r>
    </w:p>
    <w:p w:rsidR="00D05871" w:rsidRPr="00C373ED" w:rsidRDefault="00D05871" w:rsidP="00D05871">
      <w:pPr>
        <w:shd w:val="clear" w:color="auto" w:fill="FFFFFF"/>
        <w:spacing w:line="255" w:lineRule="atLeast"/>
        <w:ind w:left="720"/>
        <w:rPr>
          <w:rFonts w:cs="Helvetica"/>
        </w:rPr>
      </w:pPr>
      <w:r w:rsidRPr="00C373ED">
        <w:rPr>
          <w:rFonts w:cs="Helvetica"/>
        </w:rPr>
        <w:t>;</w:t>
      </w:r>
    </w:p>
    <w:p w:rsidR="00D05871" w:rsidRPr="00C373ED" w:rsidRDefault="00D05871" w:rsidP="00D05871">
      <w:pPr>
        <w:shd w:val="clear" w:color="auto" w:fill="FFFFFF"/>
        <w:spacing w:line="255" w:lineRule="atLeast"/>
        <w:rPr>
          <w:rStyle w:val="Enfasigrassetto"/>
          <w:rFonts w:ascii="Calibri" w:hAnsi="Calibri" w:cs="Helvetica"/>
          <w:b w:val="0"/>
        </w:rPr>
      </w:pPr>
      <w:r w:rsidRPr="00C373ED">
        <w:rPr>
          <w:rStyle w:val="Enfasigrassetto"/>
          <w:rFonts w:ascii="Calibri" w:hAnsi="Calibri" w:cs="Helvetica"/>
        </w:rPr>
        <w:t xml:space="preserve">              </w:t>
      </w:r>
    </w:p>
    <w:p w:rsidR="00D05871" w:rsidRPr="00350338" w:rsidRDefault="00D05871" w:rsidP="00350338">
      <w:pPr>
        <w:shd w:val="clear" w:color="auto" w:fill="FFFFFF"/>
        <w:spacing w:line="255" w:lineRule="atLeast"/>
        <w:rPr>
          <w:rFonts w:ascii="Calibri" w:hAnsi="Calibri" w:cs="Helvetica"/>
          <w:b/>
          <w:bCs/>
          <w:color w:val="9B2D1F" w:themeColor="accent2"/>
          <w:sz w:val="36"/>
          <w:szCs w:val="36"/>
        </w:rPr>
      </w:pPr>
      <w:r w:rsidRPr="002E5423">
        <w:rPr>
          <w:rStyle w:val="Enfasigrassetto"/>
          <w:rFonts w:ascii="Calibri" w:hAnsi="Calibri" w:cs="Helvetica"/>
          <w:sz w:val="36"/>
          <w:szCs w:val="36"/>
        </w:rPr>
        <w:t xml:space="preserve"> </w:t>
      </w:r>
      <w:r w:rsidRPr="0037432F">
        <w:rPr>
          <w:rFonts w:cs="Helvetica"/>
          <w:b/>
          <w:sz w:val="28"/>
          <w:szCs w:val="28"/>
        </w:rPr>
        <w:t>Seconda sezione</w:t>
      </w:r>
      <w:r w:rsidRPr="0037432F">
        <w:rPr>
          <w:rFonts w:cs="Helvetica"/>
          <w:sz w:val="28"/>
          <w:szCs w:val="28"/>
        </w:rPr>
        <w:t xml:space="preserve">: </w:t>
      </w:r>
    </w:p>
    <w:p w:rsidR="00D05871" w:rsidRDefault="00DD55E9" w:rsidP="00D05871">
      <w:pPr>
        <w:shd w:val="clear" w:color="auto" w:fill="FFFFFF"/>
        <w:spacing w:line="255" w:lineRule="atLeast"/>
        <w:ind w:left="720"/>
        <w:rPr>
          <w:rFonts w:cs="Helvetica"/>
          <w:sz w:val="28"/>
          <w:szCs w:val="28"/>
        </w:rPr>
      </w:pPr>
      <w:r>
        <w:rPr>
          <w:rFonts w:cs="Helvetica"/>
          <w:sz w:val="28"/>
          <w:szCs w:val="28"/>
        </w:rPr>
        <w:t>Rivolta</w:t>
      </w:r>
      <w:r w:rsidR="00D05871">
        <w:rPr>
          <w:rFonts w:cs="Helvetica"/>
          <w:sz w:val="28"/>
          <w:szCs w:val="28"/>
        </w:rPr>
        <w:t xml:space="preserve"> </w:t>
      </w:r>
      <w:r w:rsidR="00D05871" w:rsidRPr="0037432F">
        <w:rPr>
          <w:rFonts w:cs="Helvetica"/>
          <w:sz w:val="28"/>
          <w:szCs w:val="28"/>
        </w:rPr>
        <w:t xml:space="preserve">esclusivamente a tutti gli studenti delle scuole secondarie di secondo grado italiane e internazionali del Model United </w:t>
      </w:r>
      <w:proofErr w:type="gramStart"/>
      <w:r w:rsidR="00D05871" w:rsidRPr="0037432F">
        <w:rPr>
          <w:rFonts w:cs="Helvetica"/>
          <w:sz w:val="28"/>
          <w:szCs w:val="28"/>
        </w:rPr>
        <w:t>Nation  (</w:t>
      </w:r>
      <w:proofErr w:type="gramEnd"/>
      <w:r w:rsidR="00D05871" w:rsidRPr="0037432F">
        <w:rPr>
          <w:rFonts w:cs="Helvetica"/>
          <w:sz w:val="28"/>
          <w:szCs w:val="28"/>
        </w:rPr>
        <w:t>M.U.N.)</w:t>
      </w:r>
      <w:r w:rsidR="00350338">
        <w:rPr>
          <w:rFonts w:cs="Helvetica"/>
          <w:sz w:val="28"/>
          <w:szCs w:val="28"/>
        </w:rPr>
        <w:t xml:space="preserve"> anno scolastico 2017/2018</w:t>
      </w:r>
    </w:p>
    <w:p w:rsidR="00350338" w:rsidRDefault="00350338" w:rsidP="00350338">
      <w:pPr>
        <w:widowControl w:val="0"/>
        <w:autoSpaceDE w:val="0"/>
        <w:autoSpaceDN w:val="0"/>
        <w:adjustRightInd w:val="0"/>
        <w:spacing w:after="0" w:line="289" w:lineRule="exact"/>
        <w:jc w:val="both"/>
        <w:rPr>
          <w:rFonts w:cs="Calibri"/>
          <w:b/>
          <w:bCs/>
          <w:color w:val="00B050"/>
          <w:sz w:val="24"/>
          <w:szCs w:val="24"/>
        </w:rPr>
      </w:pPr>
      <w:r w:rsidRPr="00D753F3">
        <w:rPr>
          <w:rFonts w:cs="Calibri"/>
          <w:b/>
          <w:bCs/>
          <w:color w:val="00B050"/>
          <w:sz w:val="24"/>
          <w:szCs w:val="24"/>
        </w:rPr>
        <w:t>Il tema 2018 è:</w:t>
      </w:r>
      <w:r>
        <w:rPr>
          <w:rFonts w:cs="Calibri"/>
          <w:b/>
          <w:bCs/>
          <w:color w:val="00B050"/>
          <w:sz w:val="24"/>
          <w:szCs w:val="24"/>
        </w:rPr>
        <w:t xml:space="preserve"> </w:t>
      </w:r>
    </w:p>
    <w:p w:rsidR="00350338" w:rsidRDefault="00350338" w:rsidP="00350338">
      <w:pPr>
        <w:widowControl w:val="0"/>
        <w:autoSpaceDE w:val="0"/>
        <w:autoSpaceDN w:val="0"/>
        <w:adjustRightInd w:val="0"/>
        <w:spacing w:after="0" w:line="289" w:lineRule="exact"/>
        <w:jc w:val="both"/>
        <w:rPr>
          <w:rFonts w:cs="Calibri"/>
          <w:b/>
          <w:bCs/>
          <w:color w:val="00B050"/>
          <w:sz w:val="24"/>
          <w:szCs w:val="24"/>
        </w:rPr>
      </w:pPr>
    </w:p>
    <w:p w:rsidR="00F90D0C" w:rsidRPr="004C43DC" w:rsidRDefault="00B625AE" w:rsidP="00350338">
      <w:pPr>
        <w:widowControl w:val="0"/>
        <w:autoSpaceDE w:val="0"/>
        <w:autoSpaceDN w:val="0"/>
        <w:adjustRightInd w:val="0"/>
        <w:spacing w:after="0" w:line="289" w:lineRule="exact"/>
        <w:jc w:val="center"/>
        <w:rPr>
          <w:rFonts w:cs="Calibri"/>
          <w:b/>
          <w:bCs/>
          <w:color w:val="00B050"/>
          <w:sz w:val="24"/>
          <w:szCs w:val="24"/>
        </w:rPr>
      </w:pPr>
      <w:r w:rsidRPr="004C43DC">
        <w:rPr>
          <w:rFonts w:cs="Calibri"/>
          <w:b/>
          <w:bCs/>
          <w:color w:val="00B050"/>
          <w:sz w:val="24"/>
          <w:szCs w:val="24"/>
        </w:rPr>
        <w:t>“M</w:t>
      </w:r>
      <w:r w:rsidR="00BC6FB9" w:rsidRPr="004C43DC">
        <w:rPr>
          <w:rFonts w:cs="Calibri"/>
          <w:b/>
          <w:bCs/>
          <w:color w:val="00B050"/>
          <w:sz w:val="24"/>
          <w:szCs w:val="24"/>
        </w:rPr>
        <w:t xml:space="preserve">y </w:t>
      </w:r>
      <w:r w:rsidR="00350338" w:rsidRPr="004C43DC">
        <w:rPr>
          <w:rFonts w:cs="Calibri"/>
          <w:b/>
          <w:bCs/>
          <w:color w:val="00B050"/>
          <w:sz w:val="24"/>
          <w:szCs w:val="24"/>
        </w:rPr>
        <w:t xml:space="preserve">M. U. N. </w:t>
      </w:r>
    </w:p>
    <w:p w:rsidR="00350338" w:rsidRPr="00350338" w:rsidRDefault="00350338" w:rsidP="00350338">
      <w:pPr>
        <w:widowControl w:val="0"/>
        <w:autoSpaceDE w:val="0"/>
        <w:autoSpaceDN w:val="0"/>
        <w:adjustRightInd w:val="0"/>
        <w:spacing w:after="0" w:line="289" w:lineRule="exact"/>
        <w:jc w:val="center"/>
        <w:rPr>
          <w:rFonts w:cs="Calibri"/>
          <w:b/>
          <w:bCs/>
          <w:color w:val="00B050"/>
          <w:sz w:val="24"/>
          <w:szCs w:val="24"/>
          <w:lang w:val="en-US"/>
        </w:rPr>
      </w:pPr>
      <w:r w:rsidRPr="00350338">
        <w:rPr>
          <w:rFonts w:cs="Calibri"/>
          <w:b/>
          <w:bCs/>
          <w:color w:val="00B050"/>
          <w:sz w:val="24"/>
          <w:szCs w:val="24"/>
          <w:lang w:val="en-US"/>
        </w:rPr>
        <w:t>Impression</w:t>
      </w:r>
      <w:r w:rsidR="00B625AE">
        <w:rPr>
          <w:rFonts w:cs="Calibri"/>
          <w:b/>
          <w:bCs/>
          <w:color w:val="00B050"/>
          <w:sz w:val="24"/>
          <w:szCs w:val="24"/>
          <w:lang w:val="en-US"/>
        </w:rPr>
        <w:t>s</w:t>
      </w:r>
      <w:r w:rsidRPr="00350338">
        <w:rPr>
          <w:rFonts w:cs="Calibri"/>
          <w:b/>
          <w:bCs/>
          <w:color w:val="00B050"/>
          <w:sz w:val="24"/>
          <w:szCs w:val="24"/>
          <w:lang w:val="en-US"/>
        </w:rPr>
        <w:t xml:space="preserve"> and Reflection</w:t>
      </w:r>
      <w:r w:rsidR="00B625AE">
        <w:rPr>
          <w:rFonts w:cs="Calibri"/>
          <w:b/>
          <w:bCs/>
          <w:color w:val="00B050"/>
          <w:sz w:val="24"/>
          <w:szCs w:val="24"/>
          <w:lang w:val="en-US"/>
        </w:rPr>
        <w:t>s</w:t>
      </w:r>
      <w:r>
        <w:rPr>
          <w:rFonts w:cs="Calibri"/>
          <w:b/>
          <w:bCs/>
          <w:color w:val="00B050"/>
          <w:sz w:val="24"/>
          <w:szCs w:val="24"/>
          <w:lang w:val="en-US"/>
        </w:rPr>
        <w:t>”</w:t>
      </w:r>
    </w:p>
    <w:p w:rsidR="00D05871" w:rsidRPr="00350338" w:rsidRDefault="00D05871" w:rsidP="00D05871">
      <w:pPr>
        <w:shd w:val="clear" w:color="auto" w:fill="FFFFFF"/>
        <w:spacing w:line="255" w:lineRule="atLeast"/>
        <w:ind w:left="720"/>
        <w:rPr>
          <w:rFonts w:cs="Helvetica"/>
          <w:sz w:val="28"/>
          <w:szCs w:val="28"/>
          <w:lang w:val="en-US"/>
        </w:rPr>
      </w:pPr>
    </w:p>
    <w:p w:rsidR="00D05871" w:rsidRPr="009C1921" w:rsidRDefault="00D05871" w:rsidP="00D05871">
      <w:pPr>
        <w:shd w:val="clear" w:color="auto" w:fill="FFFFFF"/>
        <w:spacing w:line="255" w:lineRule="atLeast"/>
        <w:ind w:left="720"/>
        <w:rPr>
          <w:rFonts w:cs="Helvetica"/>
          <w:b/>
          <w:lang w:val="en-US"/>
        </w:rPr>
      </w:pPr>
    </w:p>
    <w:p w:rsidR="00D05871" w:rsidRPr="00A67AF4" w:rsidRDefault="00D05871" w:rsidP="00D05871">
      <w:pPr>
        <w:shd w:val="clear" w:color="auto" w:fill="FFFFFF"/>
        <w:spacing w:line="255" w:lineRule="atLeast"/>
        <w:ind w:left="720"/>
        <w:rPr>
          <w:rFonts w:cs="Helvetica"/>
          <w:b/>
        </w:rPr>
      </w:pPr>
      <w:r w:rsidRPr="00A67AF4">
        <w:rPr>
          <w:rFonts w:cs="Helvetica"/>
          <w:b/>
        </w:rPr>
        <w:t xml:space="preserve">Saranno </w:t>
      </w:r>
      <w:r w:rsidR="00A67AF4" w:rsidRPr="00A67AF4">
        <w:rPr>
          <w:rFonts w:cs="Helvetica"/>
          <w:b/>
        </w:rPr>
        <w:t xml:space="preserve">valutati da una giuria di studenti e </w:t>
      </w:r>
      <w:r w:rsidRPr="00A67AF4">
        <w:rPr>
          <w:rFonts w:cs="Helvetica"/>
          <w:b/>
        </w:rPr>
        <w:t>premiati:</w:t>
      </w:r>
    </w:p>
    <w:p w:rsidR="00A67AF4" w:rsidRDefault="00A67AF4" w:rsidP="00350338">
      <w:pPr>
        <w:shd w:val="clear" w:color="auto" w:fill="FFFFFF"/>
        <w:spacing w:line="255" w:lineRule="atLeast"/>
        <w:ind w:left="720"/>
        <w:rPr>
          <w:rFonts w:cs="Helvetica"/>
        </w:rPr>
      </w:pPr>
      <w:r>
        <w:rPr>
          <w:rFonts w:cs="Helvetica"/>
        </w:rPr>
        <w:t>P</w:t>
      </w:r>
      <w:r w:rsidR="00350338" w:rsidRPr="00C373ED">
        <w:rPr>
          <w:rFonts w:cs="Helvetica"/>
        </w:rPr>
        <w:t>rimo</w:t>
      </w:r>
      <w:r w:rsidR="00DD55E9">
        <w:rPr>
          <w:rFonts w:cs="Helvetica"/>
        </w:rPr>
        <w:t xml:space="preserve"> </w:t>
      </w:r>
      <w:r w:rsidR="00350338" w:rsidRPr="00C373ED">
        <w:rPr>
          <w:rFonts w:cs="Helvetica"/>
        </w:rPr>
        <w:t>classificato</w:t>
      </w:r>
      <w:r>
        <w:rPr>
          <w:rFonts w:cs="Helvetica"/>
        </w:rPr>
        <w:t>:</w:t>
      </w:r>
    </w:p>
    <w:p w:rsidR="00350338" w:rsidRPr="00A67AF4" w:rsidRDefault="00A67AF4" w:rsidP="00350338">
      <w:pPr>
        <w:shd w:val="clear" w:color="auto" w:fill="FFFFFF"/>
        <w:spacing w:line="255" w:lineRule="atLeast"/>
        <w:ind w:left="720"/>
        <w:rPr>
          <w:rFonts w:cs="Helvetica"/>
          <w:b/>
        </w:rPr>
      </w:pPr>
      <w:proofErr w:type="spellStart"/>
      <w:r w:rsidRPr="00A67AF4">
        <w:rPr>
          <w:rFonts w:cs="Helvetica"/>
          <w:b/>
        </w:rPr>
        <w:t>Macbook</w:t>
      </w:r>
      <w:proofErr w:type="spellEnd"/>
      <w:r w:rsidRPr="00A67AF4">
        <w:rPr>
          <w:rFonts w:cs="Helvetica"/>
          <w:b/>
        </w:rPr>
        <w:t xml:space="preserve"> Air 13-INCH, </w:t>
      </w:r>
      <w:proofErr w:type="spellStart"/>
      <w:r w:rsidRPr="00A67AF4">
        <w:rPr>
          <w:rFonts w:cs="Helvetica"/>
          <w:b/>
        </w:rPr>
        <w:t>Mod</w:t>
      </w:r>
      <w:proofErr w:type="spellEnd"/>
      <w:r w:rsidRPr="00A67AF4">
        <w:rPr>
          <w:rFonts w:cs="Helvetica"/>
          <w:b/>
        </w:rPr>
        <w:t>. A1466, 1.8 GHZ Dual Core Intel Core 15, 8GB di SDRAM, Unità SSD da 128 GB, Scheda grafica Intel HD Graphics 6000</w:t>
      </w:r>
    </w:p>
    <w:p w:rsidR="00D84101" w:rsidRPr="00350338" w:rsidRDefault="00D05871" w:rsidP="00350338">
      <w:pPr>
        <w:shd w:val="clear" w:color="auto" w:fill="FFFFFF"/>
        <w:spacing w:line="255" w:lineRule="atLeast"/>
        <w:rPr>
          <w:rFonts w:cs="Helvetica"/>
        </w:rPr>
      </w:pPr>
      <w:r w:rsidRPr="007E1EE8">
        <w:rPr>
          <w:rFonts w:cs="Helvetica"/>
        </w:rPr>
        <w:t xml:space="preserve">           </w:t>
      </w:r>
    </w:p>
    <w:p w:rsidR="005865D2" w:rsidRPr="00DD55E9" w:rsidRDefault="005865D2" w:rsidP="005865D2">
      <w:pPr>
        <w:widowControl w:val="0"/>
        <w:autoSpaceDE w:val="0"/>
        <w:autoSpaceDN w:val="0"/>
        <w:adjustRightInd w:val="0"/>
        <w:spacing w:after="0" w:line="289" w:lineRule="exact"/>
        <w:jc w:val="both"/>
        <w:rPr>
          <w:rFonts w:cs="Calibri"/>
          <w:b/>
          <w:bCs/>
          <w:color w:val="ED135B"/>
          <w:sz w:val="24"/>
          <w:szCs w:val="24"/>
        </w:rPr>
      </w:pPr>
    </w:p>
    <w:p w:rsidR="006F0267" w:rsidRPr="00122F70" w:rsidRDefault="006F0267" w:rsidP="00122F70">
      <w:pPr>
        <w:pStyle w:val="Paragrafoelenco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89" w:lineRule="exact"/>
        <w:rPr>
          <w:rFonts w:cs="Calibri"/>
          <w:color w:val="000000"/>
          <w:szCs w:val="36"/>
        </w:rPr>
      </w:pPr>
      <w:r w:rsidRPr="00122F70">
        <w:rPr>
          <w:rFonts w:cs="Calibri"/>
          <w:color w:val="000000"/>
          <w:szCs w:val="36"/>
        </w:rPr>
        <w:t>Sono ammessi al concorso</w:t>
      </w:r>
      <w:r w:rsidR="00350338">
        <w:rPr>
          <w:rFonts w:cs="Calibri"/>
          <w:color w:val="000000"/>
          <w:szCs w:val="36"/>
        </w:rPr>
        <w:t>, per entrambe le sezioni,</w:t>
      </w:r>
      <w:r w:rsidRPr="00122F70">
        <w:rPr>
          <w:rFonts w:cs="Calibri"/>
          <w:color w:val="000000"/>
          <w:szCs w:val="36"/>
        </w:rPr>
        <w:t xml:space="preserve"> video della durata massima di 3 minuti, comprensivi dei titoli di coda. Il format (documentario, cortometraggio, animazione etc.) è libero.</w:t>
      </w:r>
    </w:p>
    <w:p w:rsidR="006F0267" w:rsidRDefault="006F0267" w:rsidP="00122F70">
      <w:pPr>
        <w:pStyle w:val="Paragrafoelenco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89" w:lineRule="exact"/>
        <w:rPr>
          <w:rFonts w:cs="Calibri"/>
          <w:color w:val="000000"/>
          <w:szCs w:val="36"/>
        </w:rPr>
      </w:pPr>
      <w:r w:rsidRPr="00122F70">
        <w:rPr>
          <w:rFonts w:cs="Calibri"/>
          <w:color w:val="000000"/>
          <w:szCs w:val="36"/>
        </w:rPr>
        <w:t>I video potranno essere realizzati in lingua italiana e, se in altra lingua, con i</w:t>
      </w:r>
      <w:r w:rsidR="00350338">
        <w:rPr>
          <w:rFonts w:cs="Calibri"/>
          <w:color w:val="000000"/>
          <w:szCs w:val="36"/>
        </w:rPr>
        <w:t xml:space="preserve"> sottotitoli in lingua italiana o inglese.</w:t>
      </w:r>
    </w:p>
    <w:p w:rsidR="00B625AE" w:rsidRPr="00122F70" w:rsidRDefault="00B625AE" w:rsidP="00122F70">
      <w:pPr>
        <w:pStyle w:val="Paragrafoelenco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89" w:lineRule="exact"/>
        <w:rPr>
          <w:rFonts w:cs="Calibri"/>
          <w:color w:val="000000"/>
          <w:szCs w:val="36"/>
        </w:rPr>
      </w:pPr>
      <w:r>
        <w:rPr>
          <w:rFonts w:cs="Calibri"/>
          <w:color w:val="000000"/>
          <w:szCs w:val="36"/>
        </w:rPr>
        <w:t>Solo per la seconda sezione “MY M.U.N. Impressions and Reflections” i video dovranno essere realizzati in lingua inglese, allegando un file, separato, con i testi.</w:t>
      </w:r>
    </w:p>
    <w:p w:rsidR="006F0267" w:rsidRPr="00122F70" w:rsidRDefault="006F0267" w:rsidP="00122F70">
      <w:pPr>
        <w:pStyle w:val="Paragrafoelenco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89" w:lineRule="exact"/>
        <w:rPr>
          <w:rFonts w:cs="Calibri"/>
          <w:color w:val="000000"/>
          <w:szCs w:val="36"/>
        </w:rPr>
      </w:pPr>
      <w:r w:rsidRPr="00122F70">
        <w:rPr>
          <w:rFonts w:cs="Calibri"/>
          <w:color w:val="000000"/>
          <w:szCs w:val="36"/>
        </w:rPr>
        <w:t>Per essere considerati in concorso, le iscrizioni dovranno pervenire, compilando la scheda presente sul sito www.lamanzoni.it nell’apposita sezione</w:t>
      </w:r>
      <w:r w:rsidR="00B625AE">
        <w:rPr>
          <w:rFonts w:cs="Calibri"/>
          <w:color w:val="000000"/>
          <w:szCs w:val="36"/>
        </w:rPr>
        <w:t xml:space="preserve">, </w:t>
      </w:r>
      <w:r w:rsidR="00307D51">
        <w:rPr>
          <w:rFonts w:cs="Calibri"/>
          <w:color w:val="000000"/>
          <w:szCs w:val="36"/>
        </w:rPr>
        <w:t>fino al 15</w:t>
      </w:r>
      <w:r w:rsidRPr="00122F70">
        <w:rPr>
          <w:rFonts w:cs="Calibri"/>
          <w:color w:val="000000"/>
          <w:szCs w:val="36"/>
        </w:rPr>
        <w:t xml:space="preserve"> aprile 2018.</w:t>
      </w:r>
    </w:p>
    <w:p w:rsidR="005865D2" w:rsidRDefault="006F0267" w:rsidP="00122F70">
      <w:pPr>
        <w:pStyle w:val="Paragrafoelenco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89" w:lineRule="exact"/>
        <w:rPr>
          <w:rFonts w:cs="Calibri"/>
          <w:color w:val="000000"/>
          <w:szCs w:val="36"/>
        </w:rPr>
      </w:pPr>
      <w:r w:rsidRPr="00122F70">
        <w:rPr>
          <w:rFonts w:cs="Calibri"/>
          <w:color w:val="000000"/>
          <w:szCs w:val="36"/>
        </w:rPr>
        <w:t>Ogni scuola potrà inviare fino ad un massimo di tre filmati.</w:t>
      </w:r>
    </w:p>
    <w:p w:rsidR="00122F70" w:rsidRDefault="00122F70" w:rsidP="00122F70">
      <w:pPr>
        <w:pStyle w:val="Paragrafoelenco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Cs w:val="36"/>
        </w:rPr>
      </w:pPr>
      <w:r w:rsidRPr="00122F70">
        <w:rPr>
          <w:rFonts w:cs="Calibri"/>
          <w:color w:val="000000"/>
          <w:szCs w:val="36"/>
        </w:rPr>
        <w:t>I partecipanti potranno da subito effettuare l’iscrizione online</w:t>
      </w:r>
      <w:r w:rsidR="00F174DD">
        <w:rPr>
          <w:rFonts w:cs="Calibri"/>
          <w:color w:val="000000"/>
          <w:szCs w:val="36"/>
        </w:rPr>
        <w:t xml:space="preserve"> mentre avranno tempo fino al 15</w:t>
      </w:r>
      <w:r w:rsidRPr="00122F70">
        <w:rPr>
          <w:rFonts w:cs="Calibri"/>
          <w:color w:val="000000"/>
          <w:szCs w:val="36"/>
        </w:rPr>
        <w:t xml:space="preserve"> aprile 2018, e non oltre, per inviare il video in concorso nei seguenti modo:</w:t>
      </w:r>
    </w:p>
    <w:p w:rsidR="009F31A2" w:rsidRDefault="009F31A2" w:rsidP="009F31A2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rPr>
          <w:rFonts w:cs="Calibri"/>
          <w:color w:val="000000"/>
          <w:szCs w:val="36"/>
        </w:rPr>
      </w:pPr>
    </w:p>
    <w:p w:rsidR="00122F70" w:rsidRDefault="00122F70" w:rsidP="00122F70">
      <w:pPr>
        <w:pStyle w:val="Paragrafoelenco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Cs w:val="36"/>
        </w:rPr>
      </w:pPr>
      <w:proofErr w:type="gramStart"/>
      <w:r w:rsidRPr="00122F70">
        <w:rPr>
          <w:rFonts w:cs="Calibri"/>
          <w:color w:val="000000"/>
          <w:szCs w:val="36"/>
        </w:rPr>
        <w:lastRenderedPageBreak/>
        <w:t>invio</w:t>
      </w:r>
      <w:proofErr w:type="gramEnd"/>
      <w:r w:rsidRPr="00122F70">
        <w:rPr>
          <w:rFonts w:cs="Calibri"/>
          <w:color w:val="000000"/>
          <w:szCs w:val="36"/>
        </w:rPr>
        <w:t xml:space="preserve"> digitale tramite l’utilizzo di “</w:t>
      </w:r>
      <w:proofErr w:type="spellStart"/>
      <w:r w:rsidRPr="00122F70">
        <w:rPr>
          <w:rFonts w:cs="Calibri"/>
          <w:color w:val="000000"/>
          <w:szCs w:val="36"/>
        </w:rPr>
        <w:t>wetransfer</w:t>
      </w:r>
      <w:proofErr w:type="spellEnd"/>
      <w:r w:rsidRPr="00122F70">
        <w:rPr>
          <w:rFonts w:cs="Calibri"/>
          <w:color w:val="000000"/>
          <w:szCs w:val="36"/>
        </w:rPr>
        <w:t xml:space="preserve">”, collegandosi al sito </w:t>
      </w:r>
      <w:hyperlink r:id="rId10" w:history="1">
        <w:r w:rsidRPr="00122F70">
          <w:rPr>
            <w:rFonts w:cs="Calibri"/>
            <w:color w:val="000000"/>
            <w:szCs w:val="36"/>
          </w:rPr>
          <w:t>https://www.wetransfer.com</w:t>
        </w:r>
      </w:hyperlink>
      <w:r w:rsidR="009F31A2">
        <w:rPr>
          <w:rFonts w:cs="Calibri"/>
          <w:color w:val="000000"/>
          <w:szCs w:val="36"/>
        </w:rPr>
        <w:t xml:space="preserve"> e inserendo l’indirizzo</w:t>
      </w:r>
      <w:r w:rsidRPr="00122F70">
        <w:rPr>
          <w:rFonts w:cs="Calibri"/>
          <w:color w:val="000000"/>
          <w:szCs w:val="36"/>
        </w:rPr>
        <w:t xml:space="preserve"> mail di invio semialfutur</w:t>
      </w:r>
      <w:hyperlink r:id="rId11" w:history="1">
        <w:r w:rsidRPr="00122F70">
          <w:rPr>
            <w:rFonts w:cs="Calibri"/>
            <w:color w:val="000000"/>
            <w:szCs w:val="36"/>
          </w:rPr>
          <w:t>o.festival@lamanzoni.it</w:t>
        </w:r>
      </w:hyperlink>
    </w:p>
    <w:p w:rsidR="00122F70" w:rsidRPr="00417965" w:rsidRDefault="00122F70" w:rsidP="00CB2673">
      <w:pPr>
        <w:pStyle w:val="Paragrafoelenco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Cs w:val="36"/>
        </w:rPr>
      </w:pPr>
      <w:r w:rsidRPr="00417965">
        <w:rPr>
          <w:rFonts w:cs="Calibri"/>
          <w:color w:val="000000"/>
          <w:szCs w:val="36"/>
        </w:rPr>
        <w:t>invio “fisico” all’indirizzo: “Semi al Futuro Film Festival – Civico Polo Manzoni Via</w:t>
      </w:r>
      <w:r w:rsidR="00417965" w:rsidRPr="00417965">
        <w:rPr>
          <w:rFonts w:cs="Calibri"/>
          <w:color w:val="000000"/>
          <w:szCs w:val="36"/>
        </w:rPr>
        <w:t xml:space="preserve"> </w:t>
      </w:r>
      <w:r w:rsidRPr="00417965">
        <w:rPr>
          <w:rFonts w:cs="Calibri"/>
          <w:color w:val="000000"/>
          <w:szCs w:val="36"/>
        </w:rPr>
        <w:t>Grazia Deledda 11, 20127 MILANO. In questo caso farà fede il timbro postale.</w:t>
      </w:r>
    </w:p>
    <w:p w:rsidR="00122F70" w:rsidRDefault="00122F70" w:rsidP="00122F70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ind w:left="1429"/>
        <w:rPr>
          <w:rFonts w:cs="Calibri"/>
          <w:color w:val="000000"/>
          <w:szCs w:val="36"/>
        </w:rPr>
      </w:pPr>
    </w:p>
    <w:p w:rsidR="00122F70" w:rsidRPr="00122F70" w:rsidRDefault="00122F70" w:rsidP="00122F70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ind w:left="709"/>
        <w:rPr>
          <w:rFonts w:cs="Calibri"/>
          <w:color w:val="000000"/>
          <w:szCs w:val="36"/>
        </w:rPr>
      </w:pPr>
      <w:r w:rsidRPr="00122F70">
        <w:rPr>
          <w:rFonts w:cs="Calibri"/>
          <w:color w:val="000000"/>
          <w:szCs w:val="36"/>
        </w:rPr>
        <w:t>In entrambi i casi, è obbligatorio allegare:</w:t>
      </w:r>
    </w:p>
    <w:p w:rsidR="00122F70" w:rsidRPr="00122F70" w:rsidRDefault="00122F70" w:rsidP="00122F70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ind w:left="709"/>
        <w:rPr>
          <w:rFonts w:cs="Calibri"/>
          <w:color w:val="000000"/>
          <w:szCs w:val="36"/>
        </w:rPr>
      </w:pPr>
      <w:r w:rsidRPr="00122F70">
        <w:rPr>
          <w:rFonts w:cs="Calibri"/>
          <w:color w:val="000000"/>
          <w:szCs w:val="36"/>
        </w:rPr>
        <w:t xml:space="preserve">-   </w:t>
      </w:r>
      <w:r w:rsidR="00EC4050">
        <w:rPr>
          <w:rFonts w:cs="Calibri"/>
          <w:color w:val="000000"/>
          <w:szCs w:val="36"/>
        </w:rPr>
        <w:t>ALLEGATO 1: Scheda dell'opera</w:t>
      </w:r>
    </w:p>
    <w:p w:rsidR="00122F70" w:rsidRPr="00122F70" w:rsidRDefault="00BE69B6" w:rsidP="00122F70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ind w:left="709"/>
        <w:rPr>
          <w:rFonts w:cs="Calibri"/>
          <w:color w:val="000000"/>
          <w:szCs w:val="36"/>
        </w:rPr>
      </w:pPr>
      <w:r>
        <w:rPr>
          <w:rFonts w:cs="Calibri"/>
          <w:color w:val="000000"/>
          <w:szCs w:val="36"/>
        </w:rPr>
        <w:t xml:space="preserve">-   </w:t>
      </w:r>
      <w:r w:rsidR="00EC4050">
        <w:rPr>
          <w:rFonts w:cs="Calibri"/>
          <w:color w:val="000000"/>
          <w:szCs w:val="36"/>
        </w:rPr>
        <w:t>ALLEGATO 2</w:t>
      </w:r>
      <w:r w:rsidR="00186F68">
        <w:rPr>
          <w:rFonts w:cs="Calibri"/>
          <w:color w:val="000000"/>
          <w:szCs w:val="36"/>
        </w:rPr>
        <w:t>A</w:t>
      </w:r>
      <w:r w:rsidR="00EC4050">
        <w:rPr>
          <w:rFonts w:cs="Calibri"/>
          <w:color w:val="000000"/>
          <w:szCs w:val="36"/>
        </w:rPr>
        <w:t xml:space="preserve"> e 2B: Liberatorie,</w:t>
      </w:r>
      <w:r w:rsidR="00122F70" w:rsidRPr="00122F70">
        <w:rPr>
          <w:rFonts w:cs="Calibri"/>
          <w:color w:val="000000"/>
          <w:szCs w:val="36"/>
        </w:rPr>
        <w:t xml:space="preserve"> per tutti coloro che compaiono fisicamente</w:t>
      </w:r>
      <w:r w:rsidR="00122F70">
        <w:rPr>
          <w:rFonts w:cs="Calibri"/>
          <w:color w:val="000000"/>
          <w:szCs w:val="36"/>
        </w:rPr>
        <w:t xml:space="preserve"> </w:t>
      </w:r>
      <w:r w:rsidR="00122F70" w:rsidRPr="00122F70">
        <w:rPr>
          <w:rFonts w:cs="Calibri"/>
          <w:color w:val="000000"/>
          <w:szCs w:val="36"/>
        </w:rPr>
        <w:t>nell’elaborato</w:t>
      </w:r>
    </w:p>
    <w:p w:rsidR="00122F70" w:rsidRPr="00350338" w:rsidRDefault="00122F70" w:rsidP="00350338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color w:val="000000"/>
          <w:szCs w:val="36"/>
        </w:rPr>
      </w:pPr>
    </w:p>
    <w:p w:rsidR="00EC422B" w:rsidRPr="00EC422B" w:rsidRDefault="00EC422B" w:rsidP="00EC422B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ind w:left="709"/>
        <w:rPr>
          <w:rFonts w:cs="Calibri"/>
          <w:color w:val="000000"/>
          <w:szCs w:val="36"/>
        </w:rPr>
      </w:pPr>
      <w:r w:rsidRPr="00EC422B">
        <w:rPr>
          <w:rFonts w:cs="Calibri"/>
          <w:color w:val="000000"/>
          <w:szCs w:val="36"/>
        </w:rPr>
        <w:t>Tutti gli allegati dovranno essere compilati in ogni parte, comprese sinossi, autorizzazione alla diffusione, liberatorie, pena l'esclusione dalla partecipazione al concorso.</w:t>
      </w:r>
    </w:p>
    <w:p w:rsidR="00EC422B" w:rsidRPr="00EC422B" w:rsidRDefault="00EC422B" w:rsidP="00EC422B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ind w:left="709"/>
        <w:rPr>
          <w:rFonts w:cs="Calibri"/>
          <w:color w:val="000000"/>
          <w:szCs w:val="36"/>
        </w:rPr>
      </w:pPr>
      <w:r w:rsidRPr="00EC422B">
        <w:rPr>
          <w:rFonts w:cs="Calibri"/>
          <w:color w:val="000000"/>
          <w:szCs w:val="36"/>
        </w:rPr>
        <w:t>Le istruzioni sono disponibili sul sito per la salvaguardia dei diritti d'autore della cui eventuale violazione saranno responsabili gli autori del video.</w:t>
      </w:r>
    </w:p>
    <w:p w:rsidR="009F31A2" w:rsidRDefault="00EC422B" w:rsidP="00EC422B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ind w:left="709"/>
        <w:rPr>
          <w:rFonts w:cs="Calibri"/>
          <w:color w:val="000000"/>
          <w:szCs w:val="36"/>
        </w:rPr>
      </w:pPr>
      <w:r w:rsidRPr="00EC422B">
        <w:rPr>
          <w:rFonts w:cs="Calibri"/>
          <w:color w:val="000000"/>
          <w:szCs w:val="36"/>
        </w:rPr>
        <w:t xml:space="preserve">La scheda di partecipazione va compilata direttamente sul sito www.lamanzoni.it. </w:t>
      </w:r>
    </w:p>
    <w:p w:rsidR="00122F70" w:rsidRDefault="00EC422B" w:rsidP="00EC422B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ind w:left="709"/>
        <w:rPr>
          <w:rFonts w:cs="Calibri"/>
          <w:color w:val="000000"/>
          <w:szCs w:val="36"/>
        </w:rPr>
      </w:pPr>
      <w:r w:rsidRPr="00EC422B">
        <w:rPr>
          <w:rFonts w:cs="Calibri"/>
          <w:color w:val="000000"/>
          <w:szCs w:val="36"/>
        </w:rPr>
        <w:t>Il video dovrà essere inedito, pena l'esclusione dalla partecipazione al concorso.</w:t>
      </w:r>
    </w:p>
    <w:p w:rsidR="00EC422B" w:rsidRDefault="00EC422B" w:rsidP="00EC422B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ind w:left="709"/>
        <w:rPr>
          <w:rFonts w:cs="Calibri"/>
          <w:color w:val="000000"/>
          <w:szCs w:val="36"/>
        </w:rPr>
      </w:pPr>
    </w:p>
    <w:p w:rsidR="00EC422B" w:rsidRPr="00EC422B" w:rsidRDefault="00EC422B" w:rsidP="00EC422B">
      <w:pPr>
        <w:pStyle w:val="Paragrafoelenco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Cs w:val="36"/>
        </w:rPr>
      </w:pPr>
      <w:r w:rsidRPr="00EC422B">
        <w:rPr>
          <w:rFonts w:cs="Calibri"/>
          <w:color w:val="000000"/>
          <w:szCs w:val="36"/>
        </w:rPr>
        <w:t>Le copie inviate per la preselezione entreranno a far parte dell’archivio</w:t>
      </w:r>
      <w:r w:rsidRPr="00417965">
        <w:rPr>
          <w:rFonts w:cs="Calibri"/>
          <w:b/>
          <w:color w:val="000000"/>
          <w:szCs w:val="36"/>
        </w:rPr>
        <w:t>*</w:t>
      </w:r>
      <w:r w:rsidRPr="00EC422B">
        <w:rPr>
          <w:rFonts w:cs="Calibri"/>
          <w:color w:val="000000"/>
          <w:szCs w:val="36"/>
        </w:rPr>
        <w:t xml:space="preserve"> video del “SEMI al FUTURO Film Festival”; qualunque spesa della copia film per la preselezione è a carico del Partecipante.</w:t>
      </w:r>
    </w:p>
    <w:p w:rsidR="00EC422B" w:rsidRPr="00EC422B" w:rsidRDefault="00EC422B" w:rsidP="00EC422B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ind w:left="709"/>
        <w:rPr>
          <w:rFonts w:cs="Calibri"/>
          <w:color w:val="000000"/>
          <w:szCs w:val="36"/>
        </w:rPr>
      </w:pPr>
    </w:p>
    <w:p w:rsidR="00EC422B" w:rsidRPr="00EC422B" w:rsidRDefault="00EC422B" w:rsidP="00EC422B">
      <w:pPr>
        <w:pStyle w:val="Paragrafoelenco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Cs w:val="36"/>
        </w:rPr>
      </w:pPr>
      <w:r w:rsidRPr="00EC422B">
        <w:rPr>
          <w:rFonts w:cs="Calibri"/>
          <w:color w:val="000000"/>
          <w:szCs w:val="36"/>
        </w:rPr>
        <w:t>L’autore e/o la produzione e/o il detentore dei diritti di ogni opera selezionata autorizzano la pubblicazione dei loro dati sul sito www.lamanzoni.it e la loro eventuale diffusione agli organi di stampa a fini promozionali.</w:t>
      </w:r>
    </w:p>
    <w:p w:rsidR="00EC422B" w:rsidRPr="00EC422B" w:rsidRDefault="00EC422B" w:rsidP="00EC422B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ind w:left="709"/>
        <w:rPr>
          <w:rFonts w:cs="Calibri"/>
          <w:color w:val="000000"/>
          <w:szCs w:val="36"/>
        </w:rPr>
      </w:pPr>
    </w:p>
    <w:p w:rsidR="00EC422B" w:rsidRDefault="00EC422B" w:rsidP="00EC422B">
      <w:pPr>
        <w:pStyle w:val="Paragrafoelenco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Cs w:val="36"/>
        </w:rPr>
      </w:pPr>
      <w:r w:rsidRPr="00EC422B">
        <w:rPr>
          <w:rFonts w:cs="Calibri"/>
          <w:color w:val="000000"/>
          <w:szCs w:val="36"/>
        </w:rPr>
        <w:t>I filmati pervenuti non saranno restituiti</w:t>
      </w:r>
    </w:p>
    <w:p w:rsidR="00EC422B" w:rsidRDefault="00EC422B" w:rsidP="00EC422B">
      <w:pPr>
        <w:pStyle w:val="Paragrafoelenco"/>
        <w:rPr>
          <w:rFonts w:cs="Calibri"/>
          <w:color w:val="000000"/>
          <w:szCs w:val="36"/>
        </w:rPr>
      </w:pPr>
    </w:p>
    <w:p w:rsidR="0030728E" w:rsidRPr="00D753F3" w:rsidRDefault="0030728E" w:rsidP="0030728E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00B050"/>
          <w:spacing w:val="-2"/>
          <w:sz w:val="24"/>
          <w:szCs w:val="24"/>
        </w:rPr>
      </w:pPr>
      <w:r w:rsidRPr="00D753F3">
        <w:rPr>
          <w:rFonts w:cs="Calibri"/>
          <w:b/>
          <w:bCs/>
          <w:color w:val="00B050"/>
          <w:spacing w:val="-2"/>
          <w:sz w:val="24"/>
          <w:szCs w:val="24"/>
        </w:rPr>
        <w:t>SELEZIONE</w:t>
      </w:r>
    </w:p>
    <w:p w:rsidR="0030728E" w:rsidRPr="00EC422B" w:rsidRDefault="0030728E" w:rsidP="0030728E">
      <w:pPr>
        <w:widowControl w:val="0"/>
        <w:autoSpaceDE w:val="0"/>
        <w:autoSpaceDN w:val="0"/>
        <w:adjustRightInd w:val="0"/>
        <w:spacing w:after="0" w:line="240" w:lineRule="auto"/>
        <w:ind w:left="709"/>
        <w:rPr>
          <w:rFonts w:cs="Calibri"/>
          <w:color w:val="000000"/>
          <w:szCs w:val="36"/>
        </w:rPr>
      </w:pPr>
    </w:p>
    <w:p w:rsidR="0030728E" w:rsidRDefault="0030728E" w:rsidP="0030728E">
      <w:pPr>
        <w:widowControl w:val="0"/>
        <w:autoSpaceDE w:val="0"/>
        <w:autoSpaceDN w:val="0"/>
        <w:adjustRightInd w:val="0"/>
        <w:spacing w:after="0" w:line="240" w:lineRule="auto"/>
        <w:ind w:left="709"/>
        <w:rPr>
          <w:rFonts w:cs="Calibri"/>
          <w:color w:val="000000"/>
          <w:szCs w:val="36"/>
        </w:rPr>
      </w:pPr>
      <w:r w:rsidRPr="00EC422B">
        <w:rPr>
          <w:rFonts w:cs="Calibri"/>
          <w:color w:val="000000"/>
          <w:szCs w:val="36"/>
        </w:rPr>
        <w:t>L’elenco dei film vincitori verrà pubblicato sul sito www.lamanzoni.it entro la fine di maggio</w:t>
      </w:r>
      <w:r>
        <w:rPr>
          <w:rFonts w:cs="Calibri"/>
          <w:color w:val="000000"/>
          <w:szCs w:val="36"/>
        </w:rPr>
        <w:t xml:space="preserve"> </w:t>
      </w:r>
      <w:r w:rsidRPr="00EC422B">
        <w:rPr>
          <w:rFonts w:cs="Calibri"/>
          <w:color w:val="000000"/>
          <w:szCs w:val="36"/>
        </w:rPr>
        <w:t>2018. Tutti i vincitori riceveranno la comunicazione della selezione ufficiale a mezzo e-mail.</w:t>
      </w:r>
    </w:p>
    <w:p w:rsidR="0030728E" w:rsidRDefault="0030728E" w:rsidP="0030728E">
      <w:pPr>
        <w:widowControl w:val="0"/>
        <w:autoSpaceDE w:val="0"/>
        <w:autoSpaceDN w:val="0"/>
        <w:adjustRightInd w:val="0"/>
        <w:spacing w:after="0" w:line="240" w:lineRule="auto"/>
        <w:ind w:left="709"/>
        <w:rPr>
          <w:rFonts w:cs="Calibri"/>
          <w:color w:val="000000"/>
          <w:szCs w:val="36"/>
        </w:rPr>
      </w:pPr>
    </w:p>
    <w:p w:rsidR="0030728E" w:rsidRPr="00EC422B" w:rsidRDefault="0030728E" w:rsidP="0030728E">
      <w:pPr>
        <w:pStyle w:val="Paragrafoelenco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Cs w:val="36"/>
        </w:rPr>
      </w:pPr>
      <w:r w:rsidRPr="00EC422B">
        <w:rPr>
          <w:rFonts w:cs="Calibri"/>
          <w:color w:val="000000"/>
          <w:szCs w:val="36"/>
        </w:rPr>
        <w:t>Il video in concorso:</w:t>
      </w:r>
    </w:p>
    <w:p w:rsidR="0030728E" w:rsidRPr="00EC422B" w:rsidRDefault="0030728E" w:rsidP="0030728E">
      <w:pPr>
        <w:widowControl w:val="0"/>
        <w:autoSpaceDE w:val="0"/>
        <w:autoSpaceDN w:val="0"/>
        <w:adjustRightInd w:val="0"/>
        <w:spacing w:after="0" w:line="240" w:lineRule="auto"/>
        <w:ind w:left="709"/>
        <w:rPr>
          <w:rFonts w:cs="Calibri"/>
          <w:color w:val="000000"/>
          <w:szCs w:val="36"/>
        </w:rPr>
      </w:pPr>
    </w:p>
    <w:p w:rsidR="0030728E" w:rsidRPr="00EC422B" w:rsidRDefault="0030728E" w:rsidP="0030728E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cs="Calibri"/>
          <w:color w:val="000000"/>
          <w:szCs w:val="36"/>
        </w:rPr>
      </w:pPr>
      <w:r w:rsidRPr="00EC422B">
        <w:rPr>
          <w:rFonts w:cs="Calibri"/>
          <w:color w:val="000000"/>
          <w:szCs w:val="36"/>
        </w:rPr>
        <w:t>Non dovrà contenere materiale soggetto a diritti di copyright e/o di proprietà intellettuale vincolati a</w:t>
      </w:r>
      <w:r>
        <w:rPr>
          <w:rFonts w:cs="Calibri"/>
          <w:color w:val="000000"/>
          <w:szCs w:val="36"/>
        </w:rPr>
        <w:t xml:space="preserve"> </w:t>
      </w:r>
      <w:r w:rsidRPr="00EC422B">
        <w:rPr>
          <w:rFonts w:cs="Calibri"/>
          <w:color w:val="000000"/>
          <w:szCs w:val="36"/>
        </w:rPr>
        <w:t>terzi;</w:t>
      </w:r>
    </w:p>
    <w:p w:rsidR="0030728E" w:rsidRPr="00EC422B" w:rsidRDefault="0030728E" w:rsidP="0030728E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cs="Calibri"/>
          <w:color w:val="000000"/>
          <w:szCs w:val="36"/>
        </w:rPr>
      </w:pPr>
      <w:r w:rsidRPr="00EC422B">
        <w:rPr>
          <w:rFonts w:cs="Calibri"/>
          <w:color w:val="000000"/>
          <w:szCs w:val="36"/>
        </w:rPr>
        <w:t>Dovrà essere inedito e originale; non dovrà essere divulgato, pena l'esclusione dalla partecipazione al concorso; dovrà essere frutto di un lavoro scolastico;</w:t>
      </w:r>
    </w:p>
    <w:p w:rsidR="0030728E" w:rsidRPr="00EC422B" w:rsidRDefault="0030728E" w:rsidP="0030728E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cs="Calibri"/>
          <w:color w:val="000000"/>
          <w:szCs w:val="36"/>
        </w:rPr>
      </w:pPr>
      <w:r w:rsidRPr="00EC422B">
        <w:rPr>
          <w:rFonts w:cs="Calibri"/>
          <w:color w:val="000000"/>
          <w:szCs w:val="36"/>
        </w:rPr>
        <w:t>Le opere saranno proiettate, ove possibile, nel formato originale di</w:t>
      </w:r>
      <w:r>
        <w:rPr>
          <w:rFonts w:cs="Calibri"/>
          <w:color w:val="000000"/>
          <w:szCs w:val="36"/>
        </w:rPr>
        <w:t xml:space="preserve"> </w:t>
      </w:r>
      <w:r w:rsidRPr="00EC422B">
        <w:rPr>
          <w:rFonts w:cs="Calibri"/>
          <w:color w:val="000000"/>
          <w:szCs w:val="36"/>
        </w:rPr>
        <w:t>proiezione dichiarato nella scheda di iscrizione.</w:t>
      </w:r>
    </w:p>
    <w:p w:rsidR="0030728E" w:rsidRPr="00EC422B" w:rsidRDefault="0030728E" w:rsidP="0030728E">
      <w:pPr>
        <w:widowControl w:val="0"/>
        <w:autoSpaceDE w:val="0"/>
        <w:autoSpaceDN w:val="0"/>
        <w:adjustRightInd w:val="0"/>
        <w:spacing w:after="0" w:line="240" w:lineRule="auto"/>
        <w:ind w:left="709"/>
        <w:rPr>
          <w:rFonts w:cs="Calibri"/>
          <w:color w:val="000000"/>
          <w:szCs w:val="36"/>
        </w:rPr>
      </w:pPr>
    </w:p>
    <w:p w:rsidR="0030728E" w:rsidRPr="0030728E" w:rsidRDefault="0030728E" w:rsidP="0030728E">
      <w:pPr>
        <w:pStyle w:val="Paragrafoelenco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cs="Calibri"/>
          <w:color w:val="000000"/>
          <w:szCs w:val="36"/>
        </w:rPr>
      </w:pPr>
      <w:r w:rsidRPr="0030728E">
        <w:rPr>
          <w:rFonts w:cs="Calibri"/>
          <w:color w:val="000000"/>
          <w:szCs w:val="36"/>
        </w:rPr>
        <w:t>Gli autori e/o le produzioni e/o i detentori dei diritti delle opere selezionate ne autorizzano la proiezione durante la manifestazione “Semi al Futuro Film Festival”, la diffusione (tv, on-line) di brani delle opere selezionate per gli scopi promozionali della manifestazione.</w:t>
      </w:r>
    </w:p>
    <w:p w:rsidR="00EC422B" w:rsidRPr="0030728E" w:rsidRDefault="00EC422B" w:rsidP="0030728E">
      <w:pPr>
        <w:rPr>
          <w:rFonts w:cs="Calibri"/>
          <w:color w:val="000000"/>
          <w:szCs w:val="36"/>
        </w:rPr>
      </w:pPr>
    </w:p>
    <w:p w:rsidR="0030728E" w:rsidRDefault="0030728E" w:rsidP="00EC422B">
      <w:pPr>
        <w:pStyle w:val="Paragrafoelenco"/>
        <w:rPr>
          <w:rFonts w:cs="Calibri"/>
          <w:color w:val="000000"/>
          <w:szCs w:val="36"/>
        </w:rPr>
      </w:pPr>
    </w:p>
    <w:p w:rsidR="0030728E" w:rsidRDefault="0030728E" w:rsidP="00EC422B">
      <w:pPr>
        <w:pStyle w:val="Paragrafoelenco"/>
        <w:rPr>
          <w:rFonts w:cs="Calibri"/>
          <w:color w:val="000000"/>
          <w:szCs w:val="36"/>
        </w:rPr>
      </w:pPr>
    </w:p>
    <w:p w:rsidR="0030728E" w:rsidRDefault="0030728E" w:rsidP="00EC422B">
      <w:pPr>
        <w:pStyle w:val="Paragrafoelenco"/>
        <w:rPr>
          <w:rFonts w:cs="Calibri"/>
          <w:color w:val="000000"/>
          <w:szCs w:val="36"/>
        </w:rPr>
      </w:pPr>
    </w:p>
    <w:p w:rsidR="0030728E" w:rsidRDefault="0030728E" w:rsidP="00EC422B">
      <w:pPr>
        <w:pStyle w:val="Paragrafoelenco"/>
        <w:rPr>
          <w:rFonts w:cs="Calibri"/>
          <w:color w:val="000000"/>
          <w:szCs w:val="36"/>
        </w:rPr>
      </w:pPr>
    </w:p>
    <w:p w:rsidR="0030728E" w:rsidRDefault="0030728E" w:rsidP="00EC422B">
      <w:pPr>
        <w:pStyle w:val="Paragrafoelenco"/>
        <w:rPr>
          <w:rFonts w:cs="Calibri"/>
          <w:color w:val="000000"/>
          <w:szCs w:val="36"/>
        </w:rPr>
      </w:pPr>
    </w:p>
    <w:p w:rsidR="00EC422B" w:rsidRPr="00EC422B" w:rsidRDefault="00E351FD" w:rsidP="00EC422B">
      <w:pPr>
        <w:pStyle w:val="Paragrafoelenco"/>
        <w:rPr>
          <w:rFonts w:cs="Calibri"/>
          <w:color w:val="000000"/>
          <w:szCs w:val="36"/>
        </w:rPr>
      </w:pPr>
      <w:r>
        <w:rPr>
          <w:rFonts w:cs="Calibri"/>
          <w:noProof/>
          <w:color w:val="000000"/>
          <w:szCs w:val="36"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477520</wp:posOffset>
                </wp:positionH>
                <wp:positionV relativeFrom="paragraph">
                  <wp:posOffset>139700</wp:posOffset>
                </wp:positionV>
                <wp:extent cx="2127250" cy="0"/>
                <wp:effectExtent l="6350" t="11430" r="9525" b="7620"/>
                <wp:wrapNone/>
                <wp:docPr id="1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27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>
            <w:pict>
              <v:shapetype w14:anchorId="4BFA77F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margin-left:37.6pt;margin-top:11pt;width:167.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"/>
            </w:pict>
          </mc:Fallback>
        </mc:AlternateContent>
      </w:r>
    </w:p>
    <w:p w:rsidR="00EC422B" w:rsidRDefault="00EC422B" w:rsidP="00EC422B">
      <w:pPr>
        <w:widowControl w:val="0"/>
        <w:autoSpaceDE w:val="0"/>
        <w:autoSpaceDN w:val="0"/>
        <w:adjustRightInd w:val="0"/>
        <w:spacing w:before="11" w:after="0" w:line="240" w:lineRule="auto"/>
        <w:ind w:left="820" w:right="531"/>
        <w:rPr>
          <w:rFonts w:cs="Calibri"/>
          <w:color w:val="000000"/>
          <w:sz w:val="24"/>
          <w:szCs w:val="24"/>
        </w:rPr>
      </w:pPr>
      <w:r>
        <w:rPr>
          <w:rFonts w:cs="Calibri"/>
          <w:b/>
          <w:bCs/>
          <w:i/>
          <w:iCs/>
          <w:color w:val="000000"/>
          <w:sz w:val="24"/>
          <w:szCs w:val="24"/>
        </w:rPr>
        <w:lastRenderedPageBreak/>
        <w:t>*</w:t>
      </w:r>
      <w:r>
        <w:rPr>
          <w:rFonts w:cs="Calibri"/>
          <w:b/>
          <w:bCs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cs="Calibri"/>
          <w:b/>
          <w:bCs/>
          <w:i/>
          <w:iCs/>
          <w:color w:val="000000"/>
          <w:sz w:val="24"/>
          <w:szCs w:val="24"/>
        </w:rPr>
        <w:t>arch</w:t>
      </w:r>
      <w:r>
        <w:rPr>
          <w:rFonts w:cs="Calibri"/>
          <w:b/>
          <w:bCs/>
          <w:i/>
          <w:iCs/>
          <w:color w:val="000000"/>
          <w:spacing w:val="1"/>
          <w:sz w:val="24"/>
          <w:szCs w:val="24"/>
        </w:rPr>
        <w:t>i</w:t>
      </w:r>
      <w:r>
        <w:rPr>
          <w:rFonts w:cs="Calibri"/>
          <w:b/>
          <w:bCs/>
          <w:i/>
          <w:iCs/>
          <w:color w:val="000000"/>
          <w:spacing w:val="-2"/>
          <w:sz w:val="24"/>
          <w:szCs w:val="24"/>
        </w:rPr>
        <w:t>v</w:t>
      </w:r>
      <w:r>
        <w:rPr>
          <w:rFonts w:cs="Calibri"/>
          <w:b/>
          <w:bCs/>
          <w:i/>
          <w:iCs/>
          <w:color w:val="000000"/>
          <w:spacing w:val="1"/>
          <w:sz w:val="24"/>
          <w:szCs w:val="24"/>
        </w:rPr>
        <w:t>i</w:t>
      </w:r>
      <w:r>
        <w:rPr>
          <w:rFonts w:cs="Calibri"/>
          <w:b/>
          <w:bCs/>
          <w:i/>
          <w:iCs/>
          <w:color w:val="000000"/>
          <w:sz w:val="24"/>
          <w:szCs w:val="24"/>
        </w:rPr>
        <w:t>o</w:t>
      </w:r>
      <w:r>
        <w:rPr>
          <w:rFonts w:cs="Calibri"/>
          <w:b/>
          <w:bCs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cs="Calibri"/>
          <w:b/>
          <w:bCs/>
          <w:i/>
          <w:iCs/>
          <w:color w:val="000000"/>
          <w:spacing w:val="-2"/>
          <w:sz w:val="24"/>
          <w:szCs w:val="24"/>
        </w:rPr>
        <w:t>v</w:t>
      </w:r>
      <w:r>
        <w:rPr>
          <w:rFonts w:cs="Calibri"/>
          <w:b/>
          <w:bCs/>
          <w:i/>
          <w:iCs/>
          <w:color w:val="000000"/>
          <w:spacing w:val="1"/>
          <w:sz w:val="24"/>
          <w:szCs w:val="24"/>
        </w:rPr>
        <w:t>i</w:t>
      </w:r>
      <w:r>
        <w:rPr>
          <w:rFonts w:cs="Calibri"/>
          <w:b/>
          <w:bCs/>
          <w:i/>
          <w:iCs/>
          <w:color w:val="000000"/>
          <w:sz w:val="24"/>
          <w:szCs w:val="24"/>
        </w:rPr>
        <w:t>de</w:t>
      </w:r>
      <w:r>
        <w:rPr>
          <w:rFonts w:cs="Calibri"/>
          <w:b/>
          <w:bCs/>
          <w:i/>
          <w:iCs/>
          <w:color w:val="000000"/>
          <w:spacing w:val="-2"/>
          <w:sz w:val="24"/>
          <w:szCs w:val="24"/>
        </w:rPr>
        <w:t>o</w:t>
      </w:r>
      <w:r>
        <w:rPr>
          <w:rFonts w:cs="Calibri"/>
          <w:b/>
          <w:bCs/>
          <w:i/>
          <w:iCs/>
          <w:color w:val="000000"/>
          <w:sz w:val="24"/>
          <w:szCs w:val="24"/>
        </w:rPr>
        <w:t>:</w:t>
      </w:r>
      <w:r>
        <w:rPr>
          <w:rFonts w:cs="Calibri"/>
          <w:b/>
          <w:bCs/>
          <w:i/>
          <w:iCs/>
          <w:color w:val="000000"/>
          <w:spacing w:val="4"/>
          <w:sz w:val="24"/>
          <w:szCs w:val="24"/>
        </w:rPr>
        <w:t xml:space="preserve"> </w:t>
      </w:r>
      <w:r>
        <w:rPr>
          <w:rFonts w:cs="Calibri"/>
          <w:i/>
          <w:iCs/>
          <w:color w:val="000000"/>
          <w:spacing w:val="1"/>
          <w:sz w:val="24"/>
          <w:szCs w:val="24"/>
        </w:rPr>
        <w:t>t</w:t>
      </w:r>
      <w:r>
        <w:rPr>
          <w:rFonts w:cs="Calibri"/>
          <w:i/>
          <w:iCs/>
          <w:color w:val="000000"/>
          <w:spacing w:val="-3"/>
          <w:sz w:val="24"/>
          <w:szCs w:val="24"/>
        </w:rPr>
        <w:t>u</w:t>
      </w:r>
      <w:r>
        <w:rPr>
          <w:rFonts w:cs="Calibri"/>
          <w:i/>
          <w:iCs/>
          <w:color w:val="000000"/>
          <w:spacing w:val="1"/>
          <w:sz w:val="24"/>
          <w:szCs w:val="24"/>
        </w:rPr>
        <w:t>tt</w:t>
      </w:r>
      <w:r>
        <w:rPr>
          <w:rFonts w:cs="Calibri"/>
          <w:i/>
          <w:iCs/>
          <w:color w:val="000000"/>
          <w:sz w:val="24"/>
          <w:szCs w:val="24"/>
        </w:rPr>
        <w:t>i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cs="Calibri"/>
          <w:i/>
          <w:iCs/>
          <w:color w:val="000000"/>
          <w:sz w:val="24"/>
          <w:szCs w:val="24"/>
        </w:rPr>
        <w:t>i</w:t>
      </w:r>
      <w:r>
        <w:rPr>
          <w:rFonts w:cs="Calibri"/>
          <w:i/>
          <w:iCs/>
          <w:color w:val="000000"/>
          <w:spacing w:val="1"/>
          <w:sz w:val="24"/>
          <w:szCs w:val="24"/>
        </w:rPr>
        <w:t xml:space="preserve"> f</w:t>
      </w:r>
      <w:r>
        <w:rPr>
          <w:rFonts w:cs="Calibri"/>
          <w:i/>
          <w:iCs/>
          <w:color w:val="000000"/>
          <w:sz w:val="24"/>
          <w:szCs w:val="24"/>
        </w:rPr>
        <w:t>i</w:t>
      </w:r>
      <w:r>
        <w:rPr>
          <w:rFonts w:cs="Calibri"/>
          <w:i/>
          <w:iCs/>
          <w:color w:val="000000"/>
          <w:spacing w:val="-2"/>
          <w:sz w:val="24"/>
          <w:szCs w:val="24"/>
        </w:rPr>
        <w:t>l</w:t>
      </w:r>
      <w:r>
        <w:rPr>
          <w:rFonts w:cs="Calibri"/>
          <w:i/>
          <w:iCs/>
          <w:color w:val="000000"/>
          <w:sz w:val="24"/>
          <w:szCs w:val="24"/>
        </w:rPr>
        <w:t>m is</w:t>
      </w:r>
      <w:r>
        <w:rPr>
          <w:rFonts w:cs="Calibri"/>
          <w:i/>
          <w:iCs/>
          <w:color w:val="000000"/>
          <w:spacing w:val="1"/>
          <w:sz w:val="24"/>
          <w:szCs w:val="24"/>
        </w:rPr>
        <w:t>c</w:t>
      </w:r>
      <w:r>
        <w:rPr>
          <w:rFonts w:cs="Calibri"/>
          <w:i/>
          <w:iCs/>
          <w:color w:val="000000"/>
          <w:sz w:val="24"/>
          <w:szCs w:val="24"/>
        </w:rPr>
        <w:t>ri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t</w:t>
      </w:r>
      <w:r>
        <w:rPr>
          <w:rFonts w:cs="Calibri"/>
          <w:i/>
          <w:iCs/>
          <w:color w:val="000000"/>
          <w:spacing w:val="1"/>
          <w:sz w:val="24"/>
          <w:szCs w:val="24"/>
        </w:rPr>
        <w:t>t</w:t>
      </w:r>
      <w:r>
        <w:rPr>
          <w:rFonts w:cs="Calibri"/>
          <w:i/>
          <w:iCs/>
          <w:color w:val="000000"/>
          <w:sz w:val="24"/>
          <w:szCs w:val="24"/>
        </w:rPr>
        <w:t>i</w:t>
      </w:r>
      <w:r>
        <w:rPr>
          <w:rFonts w:cs="Calibri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a</w:t>
      </w:r>
      <w:r>
        <w:rPr>
          <w:rFonts w:cs="Calibri"/>
          <w:i/>
          <w:iCs/>
          <w:color w:val="000000"/>
          <w:sz w:val="24"/>
          <w:szCs w:val="24"/>
        </w:rPr>
        <w:t>l</w:t>
      </w:r>
      <w:r>
        <w:rPr>
          <w:rFonts w:cs="Calibri"/>
          <w:i/>
          <w:iCs/>
          <w:color w:val="000000"/>
          <w:spacing w:val="1"/>
          <w:sz w:val="24"/>
          <w:szCs w:val="24"/>
        </w:rPr>
        <w:t xml:space="preserve"> c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on</w:t>
      </w:r>
      <w:r>
        <w:rPr>
          <w:rFonts w:cs="Calibri"/>
          <w:i/>
          <w:iCs/>
          <w:color w:val="000000"/>
          <w:spacing w:val="1"/>
          <w:sz w:val="24"/>
          <w:szCs w:val="24"/>
        </w:rPr>
        <w:t>c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o</w:t>
      </w:r>
      <w:r>
        <w:rPr>
          <w:rFonts w:cs="Calibri"/>
          <w:i/>
          <w:iCs/>
          <w:color w:val="000000"/>
          <w:sz w:val="24"/>
          <w:szCs w:val="24"/>
        </w:rPr>
        <w:t xml:space="preserve">rso </w:t>
      </w:r>
      <w:r>
        <w:rPr>
          <w:rFonts w:cs="Calibri"/>
          <w:i/>
          <w:iCs/>
          <w:color w:val="000000"/>
          <w:spacing w:val="1"/>
          <w:sz w:val="24"/>
          <w:szCs w:val="24"/>
        </w:rPr>
        <w:t>v</w:t>
      </w:r>
      <w:r>
        <w:rPr>
          <w:rFonts w:cs="Calibri"/>
          <w:i/>
          <w:iCs/>
          <w:color w:val="000000"/>
          <w:sz w:val="24"/>
          <w:szCs w:val="24"/>
        </w:rPr>
        <w:t>er</w:t>
      </w:r>
      <w:r>
        <w:rPr>
          <w:rFonts w:cs="Calibri"/>
          <w:i/>
          <w:iCs/>
          <w:color w:val="000000"/>
          <w:spacing w:val="-3"/>
          <w:sz w:val="24"/>
          <w:szCs w:val="24"/>
        </w:rPr>
        <w:t>r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an</w:t>
      </w:r>
      <w:r>
        <w:rPr>
          <w:rFonts w:cs="Calibri"/>
          <w:i/>
          <w:iCs/>
          <w:color w:val="000000"/>
          <w:spacing w:val="1"/>
          <w:sz w:val="24"/>
          <w:szCs w:val="24"/>
        </w:rPr>
        <w:t>n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o</w:t>
      </w:r>
      <w:r>
        <w:rPr>
          <w:rFonts w:cs="Calibri"/>
          <w:i/>
          <w:iCs/>
          <w:color w:val="000000"/>
          <w:sz w:val="24"/>
          <w:szCs w:val="24"/>
        </w:rPr>
        <w:t>,</w:t>
      </w:r>
      <w:r>
        <w:rPr>
          <w:rFonts w:cs="Calibri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qu</w:t>
      </w:r>
      <w:r>
        <w:rPr>
          <w:rFonts w:cs="Calibri"/>
          <w:i/>
          <w:iCs/>
          <w:color w:val="000000"/>
          <w:spacing w:val="1"/>
          <w:sz w:val="24"/>
          <w:szCs w:val="24"/>
        </w:rPr>
        <w:t>a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n</w:t>
      </w:r>
      <w:r>
        <w:rPr>
          <w:rFonts w:cs="Calibri"/>
          <w:i/>
          <w:iCs/>
          <w:color w:val="000000"/>
          <w:spacing w:val="1"/>
          <w:sz w:val="24"/>
          <w:szCs w:val="24"/>
        </w:rPr>
        <w:t>d</w:t>
      </w:r>
      <w:r>
        <w:rPr>
          <w:rFonts w:cs="Calibri"/>
          <w:i/>
          <w:iCs/>
          <w:color w:val="000000"/>
          <w:sz w:val="24"/>
          <w:szCs w:val="24"/>
        </w:rPr>
        <w:t xml:space="preserve">o 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po</w:t>
      </w:r>
      <w:r>
        <w:rPr>
          <w:rFonts w:cs="Calibri"/>
          <w:i/>
          <w:iCs/>
          <w:color w:val="000000"/>
          <w:sz w:val="24"/>
          <w:szCs w:val="24"/>
        </w:rPr>
        <w:t>ssi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b</w:t>
      </w:r>
      <w:r>
        <w:rPr>
          <w:rFonts w:cs="Calibri"/>
          <w:i/>
          <w:iCs/>
          <w:color w:val="000000"/>
          <w:sz w:val="24"/>
          <w:szCs w:val="24"/>
        </w:rPr>
        <w:t>ile,</w:t>
      </w:r>
      <w:r>
        <w:rPr>
          <w:rFonts w:cs="Calibri"/>
          <w:i/>
          <w:iCs/>
          <w:color w:val="000000"/>
          <w:spacing w:val="1"/>
          <w:sz w:val="24"/>
          <w:szCs w:val="24"/>
        </w:rPr>
        <w:t xml:space="preserve"> c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a</w:t>
      </w:r>
      <w:r>
        <w:rPr>
          <w:rFonts w:cs="Calibri"/>
          <w:i/>
          <w:iCs/>
          <w:color w:val="000000"/>
          <w:spacing w:val="1"/>
          <w:sz w:val="24"/>
          <w:szCs w:val="24"/>
        </w:rPr>
        <w:t>t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a</w:t>
      </w:r>
      <w:r>
        <w:rPr>
          <w:rFonts w:cs="Calibri"/>
          <w:i/>
          <w:iCs/>
          <w:color w:val="000000"/>
          <w:sz w:val="24"/>
          <w:szCs w:val="24"/>
        </w:rPr>
        <w:t>l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oga</w:t>
      </w:r>
      <w:r>
        <w:rPr>
          <w:rFonts w:cs="Calibri"/>
          <w:i/>
          <w:iCs/>
          <w:color w:val="000000"/>
          <w:spacing w:val="1"/>
          <w:sz w:val="24"/>
          <w:szCs w:val="24"/>
        </w:rPr>
        <w:t>t</w:t>
      </w:r>
      <w:r>
        <w:rPr>
          <w:rFonts w:cs="Calibri"/>
          <w:i/>
          <w:iCs/>
          <w:color w:val="000000"/>
          <w:sz w:val="24"/>
          <w:szCs w:val="24"/>
        </w:rPr>
        <w:t>i</w:t>
      </w:r>
      <w:r>
        <w:rPr>
          <w:rFonts w:cs="Calibri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cs="Calibri"/>
          <w:i/>
          <w:iCs/>
          <w:color w:val="000000"/>
          <w:sz w:val="24"/>
          <w:szCs w:val="24"/>
        </w:rPr>
        <w:t>e s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a</w:t>
      </w:r>
      <w:r>
        <w:rPr>
          <w:rFonts w:cs="Calibri"/>
          <w:i/>
          <w:iCs/>
          <w:color w:val="000000"/>
          <w:sz w:val="24"/>
          <w:szCs w:val="24"/>
        </w:rPr>
        <w:t>r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a</w:t>
      </w:r>
      <w:r>
        <w:rPr>
          <w:rFonts w:cs="Calibri"/>
          <w:i/>
          <w:iCs/>
          <w:color w:val="000000"/>
          <w:spacing w:val="1"/>
          <w:sz w:val="24"/>
          <w:szCs w:val="24"/>
        </w:rPr>
        <w:t>n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n</w:t>
      </w:r>
      <w:r>
        <w:rPr>
          <w:rFonts w:cs="Calibri"/>
          <w:i/>
          <w:iCs/>
          <w:color w:val="000000"/>
          <w:sz w:val="24"/>
          <w:szCs w:val="24"/>
        </w:rPr>
        <w:t xml:space="preserve">o </w:t>
      </w:r>
      <w:r>
        <w:rPr>
          <w:rFonts w:cs="Calibri"/>
          <w:i/>
          <w:iCs/>
          <w:color w:val="000000"/>
          <w:spacing w:val="1"/>
          <w:sz w:val="24"/>
          <w:szCs w:val="24"/>
        </w:rPr>
        <w:t>c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on</w:t>
      </w:r>
      <w:r>
        <w:rPr>
          <w:rFonts w:cs="Calibri"/>
          <w:i/>
          <w:iCs/>
          <w:color w:val="000000"/>
          <w:sz w:val="24"/>
          <w:szCs w:val="24"/>
        </w:rPr>
        <w:t>s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u</w:t>
      </w:r>
      <w:r>
        <w:rPr>
          <w:rFonts w:cs="Calibri"/>
          <w:i/>
          <w:iCs/>
          <w:color w:val="000000"/>
          <w:sz w:val="24"/>
          <w:szCs w:val="24"/>
        </w:rPr>
        <w:t>l</w:t>
      </w:r>
      <w:r>
        <w:rPr>
          <w:rFonts w:cs="Calibri"/>
          <w:i/>
          <w:iCs/>
          <w:color w:val="000000"/>
          <w:spacing w:val="1"/>
          <w:sz w:val="24"/>
          <w:szCs w:val="24"/>
        </w:rPr>
        <w:t>ta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b</w:t>
      </w:r>
      <w:r>
        <w:rPr>
          <w:rFonts w:cs="Calibri"/>
          <w:i/>
          <w:iCs/>
          <w:color w:val="000000"/>
          <w:sz w:val="24"/>
          <w:szCs w:val="24"/>
        </w:rPr>
        <w:t>ili</w:t>
      </w:r>
      <w:r>
        <w:rPr>
          <w:rFonts w:cs="Calibri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p</w:t>
      </w:r>
      <w:r>
        <w:rPr>
          <w:rFonts w:cs="Calibri"/>
          <w:i/>
          <w:iCs/>
          <w:color w:val="000000"/>
          <w:sz w:val="24"/>
          <w:szCs w:val="24"/>
        </w:rPr>
        <w:t>re</w:t>
      </w:r>
      <w:r>
        <w:rPr>
          <w:rFonts w:cs="Calibri"/>
          <w:i/>
          <w:iCs/>
          <w:color w:val="000000"/>
          <w:spacing w:val="2"/>
          <w:sz w:val="24"/>
          <w:szCs w:val="24"/>
        </w:rPr>
        <w:t>s</w:t>
      </w:r>
      <w:r>
        <w:rPr>
          <w:rFonts w:cs="Calibri"/>
          <w:i/>
          <w:iCs/>
          <w:color w:val="000000"/>
          <w:sz w:val="24"/>
          <w:szCs w:val="24"/>
        </w:rPr>
        <w:t>so la</w:t>
      </w:r>
      <w:r>
        <w:rPr>
          <w:rFonts w:cs="Calibri"/>
          <w:i/>
          <w:iCs/>
          <w:color w:val="000000"/>
          <w:spacing w:val="4"/>
          <w:sz w:val="24"/>
          <w:szCs w:val="24"/>
        </w:rPr>
        <w:t xml:space="preserve"> 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b</w:t>
      </w:r>
      <w:r>
        <w:rPr>
          <w:rFonts w:cs="Calibri"/>
          <w:i/>
          <w:iCs/>
          <w:color w:val="000000"/>
          <w:sz w:val="24"/>
          <w:szCs w:val="24"/>
        </w:rPr>
        <w:t>i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b</w:t>
      </w:r>
      <w:r>
        <w:rPr>
          <w:rFonts w:cs="Calibri"/>
          <w:i/>
          <w:iCs/>
          <w:color w:val="000000"/>
          <w:sz w:val="24"/>
          <w:szCs w:val="24"/>
        </w:rPr>
        <w:t>li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o</w:t>
      </w:r>
      <w:r>
        <w:rPr>
          <w:rFonts w:cs="Calibri"/>
          <w:i/>
          <w:iCs/>
          <w:color w:val="000000"/>
          <w:spacing w:val="1"/>
          <w:sz w:val="24"/>
          <w:szCs w:val="24"/>
        </w:rPr>
        <w:t>t</w:t>
      </w:r>
      <w:r>
        <w:rPr>
          <w:rFonts w:cs="Calibri"/>
          <w:i/>
          <w:iCs/>
          <w:color w:val="000000"/>
          <w:sz w:val="24"/>
          <w:szCs w:val="24"/>
        </w:rPr>
        <w:t>e</w:t>
      </w:r>
      <w:r>
        <w:rPr>
          <w:rFonts w:cs="Calibri"/>
          <w:i/>
          <w:iCs/>
          <w:color w:val="000000"/>
          <w:spacing w:val="1"/>
          <w:sz w:val="24"/>
          <w:szCs w:val="24"/>
        </w:rPr>
        <w:t>c</w:t>
      </w:r>
      <w:r>
        <w:rPr>
          <w:rFonts w:cs="Calibri"/>
          <w:i/>
          <w:iCs/>
          <w:color w:val="000000"/>
          <w:sz w:val="24"/>
          <w:szCs w:val="24"/>
        </w:rPr>
        <w:t xml:space="preserve">a 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d</w:t>
      </w:r>
      <w:r>
        <w:rPr>
          <w:rFonts w:cs="Calibri"/>
          <w:i/>
          <w:iCs/>
          <w:color w:val="000000"/>
          <w:sz w:val="24"/>
          <w:szCs w:val="24"/>
        </w:rPr>
        <w:t>el</w:t>
      </w:r>
      <w:r>
        <w:rPr>
          <w:rFonts w:cs="Calibri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cs="Calibri"/>
          <w:i/>
          <w:iCs/>
          <w:color w:val="000000"/>
          <w:sz w:val="24"/>
          <w:szCs w:val="24"/>
        </w:rPr>
        <w:t>Ci</w:t>
      </w:r>
      <w:r>
        <w:rPr>
          <w:rFonts w:cs="Calibri"/>
          <w:i/>
          <w:iCs/>
          <w:color w:val="000000"/>
          <w:spacing w:val="1"/>
          <w:sz w:val="24"/>
          <w:szCs w:val="24"/>
        </w:rPr>
        <w:t>v</w:t>
      </w:r>
      <w:r>
        <w:rPr>
          <w:rFonts w:cs="Calibri"/>
          <w:i/>
          <w:iCs/>
          <w:color w:val="000000"/>
          <w:sz w:val="24"/>
          <w:szCs w:val="24"/>
        </w:rPr>
        <w:t>i</w:t>
      </w:r>
      <w:r>
        <w:rPr>
          <w:rFonts w:cs="Calibri"/>
          <w:i/>
          <w:iCs/>
          <w:color w:val="000000"/>
          <w:spacing w:val="1"/>
          <w:sz w:val="24"/>
          <w:szCs w:val="24"/>
        </w:rPr>
        <w:t>c</w:t>
      </w:r>
      <w:r>
        <w:rPr>
          <w:rFonts w:cs="Calibri"/>
          <w:i/>
          <w:iCs/>
          <w:color w:val="000000"/>
          <w:sz w:val="24"/>
          <w:szCs w:val="24"/>
        </w:rPr>
        <w:t>o</w:t>
      </w:r>
      <w:r>
        <w:rPr>
          <w:rFonts w:cs="Calibri"/>
          <w:i/>
          <w:iCs/>
          <w:color w:val="000000"/>
          <w:spacing w:val="-2"/>
          <w:sz w:val="24"/>
          <w:szCs w:val="24"/>
        </w:rPr>
        <w:t xml:space="preserve"> </w:t>
      </w:r>
      <w:r>
        <w:rPr>
          <w:rFonts w:cs="Calibri"/>
          <w:i/>
          <w:iCs/>
          <w:color w:val="000000"/>
          <w:spacing w:val="1"/>
          <w:sz w:val="24"/>
          <w:szCs w:val="24"/>
        </w:rPr>
        <w:t>P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o</w:t>
      </w:r>
      <w:r>
        <w:rPr>
          <w:rFonts w:cs="Calibri"/>
          <w:i/>
          <w:iCs/>
          <w:color w:val="000000"/>
          <w:sz w:val="24"/>
          <w:szCs w:val="24"/>
        </w:rPr>
        <w:t xml:space="preserve">lo </w:t>
      </w:r>
      <w:r>
        <w:rPr>
          <w:rFonts w:cs="Calibri"/>
          <w:i/>
          <w:iCs/>
          <w:color w:val="000000"/>
          <w:spacing w:val="1"/>
          <w:sz w:val="24"/>
          <w:szCs w:val="24"/>
        </w:rPr>
        <w:t>M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an</w:t>
      </w:r>
      <w:r>
        <w:rPr>
          <w:rFonts w:cs="Calibri"/>
          <w:i/>
          <w:iCs/>
          <w:color w:val="000000"/>
          <w:spacing w:val="1"/>
          <w:sz w:val="24"/>
          <w:szCs w:val="24"/>
        </w:rPr>
        <w:t>z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on</w:t>
      </w:r>
      <w:r>
        <w:rPr>
          <w:rFonts w:cs="Calibri"/>
          <w:i/>
          <w:iCs/>
          <w:color w:val="000000"/>
          <w:sz w:val="24"/>
          <w:szCs w:val="24"/>
        </w:rPr>
        <w:t>i</w:t>
      </w:r>
      <w:r>
        <w:rPr>
          <w:rFonts w:cs="Calibri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cs="Calibri"/>
          <w:i/>
          <w:iCs/>
          <w:color w:val="000000"/>
          <w:sz w:val="24"/>
          <w:szCs w:val="24"/>
        </w:rPr>
        <w:t xml:space="preserve">in V. G. 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D</w:t>
      </w:r>
      <w:r>
        <w:rPr>
          <w:rFonts w:cs="Calibri"/>
          <w:i/>
          <w:iCs/>
          <w:color w:val="000000"/>
          <w:spacing w:val="-2"/>
          <w:sz w:val="24"/>
          <w:szCs w:val="24"/>
        </w:rPr>
        <w:t>e</w:t>
      </w:r>
      <w:r>
        <w:rPr>
          <w:rFonts w:cs="Calibri"/>
          <w:i/>
          <w:iCs/>
          <w:color w:val="000000"/>
          <w:sz w:val="24"/>
          <w:szCs w:val="24"/>
        </w:rPr>
        <w:t>le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dd</w:t>
      </w:r>
      <w:r>
        <w:rPr>
          <w:rFonts w:cs="Calibri"/>
          <w:i/>
          <w:iCs/>
          <w:color w:val="000000"/>
          <w:sz w:val="24"/>
          <w:szCs w:val="24"/>
        </w:rPr>
        <w:t xml:space="preserve">a </w:t>
      </w:r>
      <w:r>
        <w:rPr>
          <w:rFonts w:cs="Calibri"/>
          <w:i/>
          <w:iCs/>
          <w:color w:val="000000"/>
          <w:spacing w:val="1"/>
          <w:sz w:val="24"/>
          <w:szCs w:val="24"/>
        </w:rPr>
        <w:t>11</w:t>
      </w:r>
      <w:r>
        <w:rPr>
          <w:rFonts w:cs="Calibri"/>
          <w:i/>
          <w:iCs/>
          <w:color w:val="000000"/>
          <w:sz w:val="24"/>
          <w:szCs w:val="24"/>
        </w:rPr>
        <w:t xml:space="preserve">, </w:t>
      </w:r>
      <w:r>
        <w:rPr>
          <w:rFonts w:cs="Calibri"/>
          <w:i/>
          <w:iCs/>
          <w:color w:val="000000"/>
          <w:spacing w:val="1"/>
          <w:sz w:val="24"/>
          <w:szCs w:val="24"/>
        </w:rPr>
        <w:t>M</w:t>
      </w:r>
      <w:r>
        <w:rPr>
          <w:rFonts w:cs="Calibri"/>
          <w:i/>
          <w:iCs/>
          <w:color w:val="000000"/>
          <w:sz w:val="24"/>
          <w:szCs w:val="24"/>
        </w:rPr>
        <w:t>il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ano</w:t>
      </w:r>
      <w:r>
        <w:rPr>
          <w:rFonts w:cs="Calibri"/>
          <w:i/>
          <w:iCs/>
          <w:color w:val="000000"/>
          <w:sz w:val="24"/>
          <w:szCs w:val="24"/>
        </w:rPr>
        <w:t>;</w:t>
      </w:r>
    </w:p>
    <w:p w:rsidR="0030728E" w:rsidRPr="0030728E" w:rsidRDefault="00EC422B" w:rsidP="0030728E">
      <w:pPr>
        <w:widowControl w:val="0"/>
        <w:autoSpaceDE w:val="0"/>
        <w:autoSpaceDN w:val="0"/>
        <w:adjustRightInd w:val="0"/>
        <w:spacing w:after="0" w:line="240" w:lineRule="auto"/>
        <w:ind w:left="820" w:right="183"/>
        <w:rPr>
          <w:rFonts w:cs="Calibri"/>
          <w:color w:val="000000"/>
          <w:sz w:val="24"/>
          <w:szCs w:val="24"/>
        </w:rPr>
      </w:pPr>
      <w:r>
        <w:rPr>
          <w:rFonts w:cs="Calibri"/>
          <w:b/>
          <w:bCs/>
          <w:i/>
          <w:iCs/>
          <w:color w:val="000000"/>
          <w:sz w:val="24"/>
          <w:szCs w:val="24"/>
        </w:rPr>
        <w:t>**</w:t>
      </w:r>
      <w:r>
        <w:rPr>
          <w:rFonts w:cs="Calibri"/>
          <w:b/>
          <w:bCs/>
          <w:i/>
          <w:iCs/>
          <w:color w:val="000000"/>
          <w:spacing w:val="1"/>
          <w:sz w:val="24"/>
          <w:szCs w:val="24"/>
        </w:rPr>
        <w:t xml:space="preserve"> i</w:t>
      </w:r>
      <w:r>
        <w:rPr>
          <w:rFonts w:cs="Calibri"/>
          <w:b/>
          <w:bCs/>
          <w:i/>
          <w:iCs/>
          <w:color w:val="000000"/>
          <w:spacing w:val="-2"/>
          <w:sz w:val="24"/>
          <w:szCs w:val="24"/>
        </w:rPr>
        <w:t>n</w:t>
      </w:r>
      <w:r>
        <w:rPr>
          <w:rFonts w:cs="Calibri"/>
          <w:b/>
          <w:bCs/>
          <w:i/>
          <w:iCs/>
          <w:color w:val="000000"/>
          <w:spacing w:val="1"/>
          <w:sz w:val="24"/>
          <w:szCs w:val="24"/>
        </w:rPr>
        <w:t>f</w:t>
      </w:r>
      <w:r>
        <w:rPr>
          <w:rFonts w:cs="Calibri"/>
          <w:b/>
          <w:bCs/>
          <w:i/>
          <w:iCs/>
          <w:color w:val="000000"/>
          <w:sz w:val="24"/>
          <w:szCs w:val="24"/>
        </w:rPr>
        <w:t>or</w:t>
      </w:r>
      <w:r>
        <w:rPr>
          <w:rFonts w:cs="Calibri"/>
          <w:b/>
          <w:bCs/>
          <w:i/>
          <w:iCs/>
          <w:color w:val="000000"/>
          <w:spacing w:val="-1"/>
          <w:sz w:val="24"/>
          <w:szCs w:val="24"/>
        </w:rPr>
        <w:t>m</w:t>
      </w:r>
      <w:r>
        <w:rPr>
          <w:rFonts w:cs="Calibri"/>
          <w:b/>
          <w:bCs/>
          <w:i/>
          <w:iCs/>
          <w:color w:val="000000"/>
          <w:sz w:val="24"/>
          <w:szCs w:val="24"/>
        </w:rPr>
        <w:t>a</w:t>
      </w:r>
      <w:r>
        <w:rPr>
          <w:rFonts w:cs="Calibri"/>
          <w:b/>
          <w:bCs/>
          <w:i/>
          <w:iCs/>
          <w:color w:val="000000"/>
          <w:spacing w:val="1"/>
          <w:sz w:val="24"/>
          <w:szCs w:val="24"/>
        </w:rPr>
        <w:t>t</w:t>
      </w:r>
      <w:r>
        <w:rPr>
          <w:rFonts w:cs="Calibri"/>
          <w:b/>
          <w:bCs/>
          <w:i/>
          <w:iCs/>
          <w:color w:val="000000"/>
          <w:spacing w:val="-1"/>
          <w:sz w:val="24"/>
          <w:szCs w:val="24"/>
        </w:rPr>
        <w:t>i</w:t>
      </w:r>
      <w:r>
        <w:rPr>
          <w:rFonts w:cs="Calibri"/>
          <w:b/>
          <w:bCs/>
          <w:i/>
          <w:iCs/>
          <w:color w:val="000000"/>
          <w:sz w:val="24"/>
          <w:szCs w:val="24"/>
        </w:rPr>
        <w:t>va:</w:t>
      </w:r>
      <w:r>
        <w:rPr>
          <w:rFonts w:cs="Calibri"/>
          <w:b/>
          <w:bCs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a</w:t>
      </w:r>
      <w:r>
        <w:rPr>
          <w:rFonts w:cs="Calibri"/>
          <w:i/>
          <w:iCs/>
          <w:color w:val="000000"/>
          <w:sz w:val="24"/>
          <w:szCs w:val="24"/>
        </w:rPr>
        <w:t>i</w:t>
      </w:r>
      <w:r>
        <w:rPr>
          <w:rFonts w:cs="Calibri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cs="Calibri"/>
          <w:i/>
          <w:iCs/>
          <w:color w:val="000000"/>
          <w:sz w:val="24"/>
          <w:szCs w:val="24"/>
        </w:rPr>
        <w:t>se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n</w:t>
      </w:r>
      <w:r>
        <w:rPr>
          <w:rFonts w:cs="Calibri"/>
          <w:i/>
          <w:iCs/>
          <w:color w:val="000000"/>
          <w:sz w:val="24"/>
          <w:szCs w:val="24"/>
        </w:rPr>
        <w:t>si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cs="Calibri"/>
          <w:i/>
          <w:iCs/>
          <w:color w:val="000000"/>
          <w:sz w:val="24"/>
          <w:szCs w:val="24"/>
        </w:rPr>
        <w:t>e</w:t>
      </w:r>
      <w:r>
        <w:rPr>
          <w:rFonts w:cs="Calibri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p</w:t>
      </w:r>
      <w:r>
        <w:rPr>
          <w:rFonts w:cs="Calibri"/>
          <w:i/>
          <w:iCs/>
          <w:color w:val="000000"/>
          <w:sz w:val="24"/>
          <w:szCs w:val="24"/>
        </w:rPr>
        <w:t xml:space="preserve">er 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g</w:t>
      </w:r>
      <w:r>
        <w:rPr>
          <w:rFonts w:cs="Calibri"/>
          <w:i/>
          <w:iCs/>
          <w:color w:val="000000"/>
          <w:sz w:val="24"/>
          <w:szCs w:val="24"/>
        </w:rPr>
        <w:t>li</w:t>
      </w:r>
      <w:r>
        <w:rPr>
          <w:rFonts w:cs="Calibri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cs="Calibri"/>
          <w:i/>
          <w:iCs/>
          <w:color w:val="000000"/>
          <w:sz w:val="24"/>
          <w:szCs w:val="24"/>
        </w:rPr>
        <w:t>e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f</w:t>
      </w:r>
      <w:r>
        <w:rPr>
          <w:rFonts w:cs="Calibri"/>
          <w:i/>
          <w:iCs/>
          <w:color w:val="000000"/>
          <w:spacing w:val="1"/>
          <w:sz w:val="24"/>
          <w:szCs w:val="24"/>
        </w:rPr>
        <w:t>f</w:t>
      </w:r>
      <w:r>
        <w:rPr>
          <w:rFonts w:cs="Calibri"/>
          <w:i/>
          <w:iCs/>
          <w:color w:val="000000"/>
          <w:spacing w:val="-2"/>
          <w:sz w:val="24"/>
          <w:szCs w:val="24"/>
        </w:rPr>
        <w:t>e</w:t>
      </w:r>
      <w:r>
        <w:rPr>
          <w:rFonts w:cs="Calibri"/>
          <w:i/>
          <w:iCs/>
          <w:color w:val="000000"/>
          <w:spacing w:val="1"/>
          <w:sz w:val="24"/>
          <w:szCs w:val="24"/>
        </w:rPr>
        <w:t>tt</w:t>
      </w:r>
      <w:r>
        <w:rPr>
          <w:rFonts w:cs="Calibri"/>
          <w:i/>
          <w:iCs/>
          <w:color w:val="000000"/>
          <w:sz w:val="24"/>
          <w:szCs w:val="24"/>
        </w:rPr>
        <w:t>i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 xml:space="preserve"> d</w:t>
      </w:r>
      <w:r>
        <w:rPr>
          <w:rFonts w:cs="Calibri"/>
          <w:i/>
          <w:iCs/>
          <w:color w:val="000000"/>
          <w:sz w:val="24"/>
          <w:szCs w:val="24"/>
        </w:rPr>
        <w:t>el</w:t>
      </w:r>
      <w:r>
        <w:rPr>
          <w:rFonts w:cs="Calibri"/>
          <w:i/>
          <w:iCs/>
          <w:color w:val="000000"/>
          <w:spacing w:val="1"/>
          <w:sz w:val="24"/>
          <w:szCs w:val="24"/>
        </w:rPr>
        <w:t xml:space="preserve"> D</w:t>
      </w:r>
      <w:r>
        <w:rPr>
          <w:rFonts w:cs="Calibri"/>
          <w:i/>
          <w:iCs/>
          <w:color w:val="000000"/>
          <w:sz w:val="24"/>
          <w:szCs w:val="24"/>
        </w:rPr>
        <w:t>GL</w:t>
      </w:r>
      <w:r>
        <w:rPr>
          <w:rFonts w:cs="Calibri"/>
          <w:i/>
          <w:iCs/>
          <w:color w:val="000000"/>
          <w:spacing w:val="-2"/>
          <w:sz w:val="24"/>
          <w:szCs w:val="24"/>
        </w:rPr>
        <w:t xml:space="preserve"> 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1</w:t>
      </w:r>
      <w:r>
        <w:rPr>
          <w:rFonts w:cs="Calibri"/>
          <w:i/>
          <w:iCs/>
          <w:color w:val="000000"/>
          <w:spacing w:val="1"/>
          <w:sz w:val="24"/>
          <w:szCs w:val="24"/>
        </w:rPr>
        <w:t>96</w:t>
      </w:r>
      <w:r>
        <w:rPr>
          <w:rFonts w:cs="Calibri"/>
          <w:i/>
          <w:iCs/>
          <w:color w:val="000000"/>
          <w:sz w:val="24"/>
          <w:szCs w:val="24"/>
        </w:rPr>
        <w:t>/</w:t>
      </w:r>
      <w:r>
        <w:rPr>
          <w:rFonts w:cs="Calibri"/>
          <w:i/>
          <w:iCs/>
          <w:color w:val="000000"/>
          <w:spacing w:val="1"/>
          <w:sz w:val="24"/>
          <w:szCs w:val="24"/>
        </w:rPr>
        <w:t>2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0</w:t>
      </w:r>
      <w:r>
        <w:rPr>
          <w:rFonts w:cs="Calibri"/>
          <w:i/>
          <w:iCs/>
          <w:color w:val="000000"/>
          <w:spacing w:val="1"/>
          <w:sz w:val="24"/>
          <w:szCs w:val="24"/>
        </w:rPr>
        <w:t>0</w:t>
      </w:r>
      <w:r>
        <w:rPr>
          <w:rFonts w:cs="Calibri"/>
          <w:i/>
          <w:iCs/>
          <w:color w:val="000000"/>
          <w:sz w:val="24"/>
          <w:szCs w:val="24"/>
        </w:rPr>
        <w:t>3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cs="Calibri"/>
          <w:i/>
          <w:iCs/>
          <w:color w:val="000000"/>
          <w:sz w:val="24"/>
          <w:szCs w:val="24"/>
        </w:rPr>
        <w:t>s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u</w:t>
      </w:r>
      <w:r>
        <w:rPr>
          <w:rFonts w:cs="Calibri"/>
          <w:i/>
          <w:iCs/>
          <w:color w:val="000000"/>
          <w:sz w:val="24"/>
          <w:szCs w:val="24"/>
        </w:rPr>
        <w:t>l</w:t>
      </w:r>
      <w:r>
        <w:rPr>
          <w:rFonts w:cs="Calibri"/>
          <w:i/>
          <w:iCs/>
          <w:color w:val="000000"/>
          <w:spacing w:val="1"/>
          <w:sz w:val="24"/>
          <w:szCs w:val="24"/>
        </w:rPr>
        <w:t xml:space="preserve"> t</w:t>
      </w:r>
      <w:r>
        <w:rPr>
          <w:rFonts w:cs="Calibri"/>
          <w:i/>
          <w:iCs/>
          <w:color w:val="000000"/>
          <w:sz w:val="24"/>
          <w:szCs w:val="24"/>
        </w:rPr>
        <w:t>r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a</w:t>
      </w:r>
      <w:r>
        <w:rPr>
          <w:rFonts w:cs="Calibri"/>
          <w:i/>
          <w:iCs/>
          <w:color w:val="000000"/>
          <w:spacing w:val="1"/>
          <w:sz w:val="24"/>
          <w:szCs w:val="24"/>
        </w:rPr>
        <w:t>tt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a</w:t>
      </w:r>
      <w:r>
        <w:rPr>
          <w:rFonts w:cs="Calibri"/>
          <w:i/>
          <w:iCs/>
          <w:color w:val="000000"/>
          <w:sz w:val="24"/>
          <w:szCs w:val="24"/>
        </w:rPr>
        <w:t>me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n</w:t>
      </w:r>
      <w:r>
        <w:rPr>
          <w:rFonts w:cs="Calibri"/>
          <w:i/>
          <w:iCs/>
          <w:color w:val="000000"/>
          <w:spacing w:val="1"/>
          <w:sz w:val="24"/>
          <w:szCs w:val="24"/>
        </w:rPr>
        <w:t>t</w:t>
      </w:r>
      <w:r>
        <w:rPr>
          <w:rFonts w:cs="Calibri"/>
          <w:i/>
          <w:iCs/>
          <w:color w:val="000000"/>
          <w:sz w:val="24"/>
          <w:szCs w:val="24"/>
        </w:rPr>
        <w:t>o</w:t>
      </w:r>
      <w:r>
        <w:rPr>
          <w:rFonts w:cs="Calibri"/>
          <w:i/>
          <w:iCs/>
          <w:color w:val="000000"/>
          <w:spacing w:val="-2"/>
          <w:sz w:val="24"/>
          <w:szCs w:val="24"/>
        </w:rPr>
        <w:t xml:space="preserve"> 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d</w:t>
      </w:r>
      <w:r>
        <w:rPr>
          <w:rFonts w:cs="Calibri"/>
          <w:i/>
          <w:iCs/>
          <w:color w:val="000000"/>
          <w:sz w:val="24"/>
          <w:szCs w:val="24"/>
        </w:rPr>
        <w:t>ei</w:t>
      </w:r>
      <w:r>
        <w:rPr>
          <w:rFonts w:cs="Calibri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da</w:t>
      </w:r>
      <w:r>
        <w:rPr>
          <w:rFonts w:cs="Calibri"/>
          <w:i/>
          <w:iCs/>
          <w:color w:val="000000"/>
          <w:spacing w:val="1"/>
          <w:sz w:val="24"/>
          <w:szCs w:val="24"/>
        </w:rPr>
        <w:t>t</w:t>
      </w:r>
      <w:r>
        <w:rPr>
          <w:rFonts w:cs="Calibri"/>
          <w:i/>
          <w:iCs/>
          <w:color w:val="000000"/>
          <w:sz w:val="24"/>
          <w:szCs w:val="24"/>
        </w:rPr>
        <w:t xml:space="preserve">i 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p</w:t>
      </w:r>
      <w:r>
        <w:rPr>
          <w:rFonts w:cs="Calibri"/>
          <w:i/>
          <w:iCs/>
          <w:color w:val="000000"/>
          <w:sz w:val="24"/>
          <w:szCs w:val="24"/>
        </w:rPr>
        <w:t>ers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o</w:t>
      </w:r>
      <w:r>
        <w:rPr>
          <w:rFonts w:cs="Calibri"/>
          <w:i/>
          <w:iCs/>
          <w:color w:val="000000"/>
          <w:spacing w:val="1"/>
          <w:sz w:val="24"/>
          <w:szCs w:val="24"/>
        </w:rPr>
        <w:t>n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a</w:t>
      </w:r>
      <w:r>
        <w:rPr>
          <w:rFonts w:cs="Calibri"/>
          <w:i/>
          <w:iCs/>
          <w:color w:val="000000"/>
          <w:sz w:val="24"/>
          <w:szCs w:val="24"/>
        </w:rPr>
        <w:t>li</w:t>
      </w:r>
      <w:r>
        <w:rPr>
          <w:rFonts w:cs="Calibri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cs="Calibri"/>
          <w:i/>
          <w:iCs/>
          <w:color w:val="000000"/>
          <w:sz w:val="24"/>
          <w:szCs w:val="24"/>
        </w:rPr>
        <w:t>si</w:t>
      </w:r>
      <w:r>
        <w:rPr>
          <w:rFonts w:cs="Calibri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cs="Calibri"/>
          <w:i/>
          <w:iCs/>
          <w:color w:val="000000"/>
          <w:sz w:val="24"/>
          <w:szCs w:val="24"/>
        </w:rPr>
        <w:t>i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n</w:t>
      </w:r>
      <w:r>
        <w:rPr>
          <w:rFonts w:cs="Calibri"/>
          <w:i/>
          <w:iCs/>
          <w:color w:val="000000"/>
          <w:spacing w:val="1"/>
          <w:sz w:val="24"/>
          <w:szCs w:val="24"/>
        </w:rPr>
        <w:t>f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o</w:t>
      </w:r>
      <w:r>
        <w:rPr>
          <w:rFonts w:cs="Calibri"/>
          <w:i/>
          <w:iCs/>
          <w:color w:val="000000"/>
          <w:sz w:val="24"/>
          <w:szCs w:val="24"/>
        </w:rPr>
        <w:t xml:space="preserve">rma </w:t>
      </w:r>
      <w:r>
        <w:rPr>
          <w:rFonts w:cs="Calibri"/>
          <w:i/>
          <w:iCs/>
          <w:color w:val="000000"/>
          <w:spacing w:val="1"/>
          <w:sz w:val="24"/>
          <w:szCs w:val="24"/>
        </w:rPr>
        <w:t>c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h</w:t>
      </w:r>
      <w:r>
        <w:rPr>
          <w:rFonts w:cs="Calibri"/>
          <w:i/>
          <w:iCs/>
          <w:color w:val="000000"/>
          <w:sz w:val="24"/>
          <w:szCs w:val="24"/>
        </w:rPr>
        <w:t>e</w:t>
      </w:r>
      <w:r>
        <w:rPr>
          <w:rFonts w:cs="Calibri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cs="Calibri"/>
          <w:i/>
          <w:iCs/>
          <w:color w:val="000000"/>
          <w:sz w:val="24"/>
          <w:szCs w:val="24"/>
        </w:rPr>
        <w:t>i</w:t>
      </w:r>
      <w:r>
        <w:rPr>
          <w:rFonts w:cs="Calibri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da</w:t>
      </w:r>
      <w:r>
        <w:rPr>
          <w:rFonts w:cs="Calibri"/>
          <w:i/>
          <w:iCs/>
          <w:color w:val="000000"/>
          <w:spacing w:val="1"/>
          <w:sz w:val="24"/>
          <w:szCs w:val="24"/>
        </w:rPr>
        <w:t>t</w:t>
      </w:r>
      <w:r>
        <w:rPr>
          <w:rFonts w:cs="Calibri"/>
          <w:i/>
          <w:iCs/>
          <w:color w:val="000000"/>
          <w:sz w:val="24"/>
          <w:szCs w:val="24"/>
        </w:rPr>
        <w:t>i</w:t>
      </w:r>
      <w:r>
        <w:rPr>
          <w:rFonts w:cs="Calibri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cs="Calibri"/>
          <w:i/>
          <w:iCs/>
          <w:color w:val="000000"/>
          <w:sz w:val="24"/>
          <w:szCs w:val="24"/>
        </w:rPr>
        <w:t>i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n</w:t>
      </w:r>
      <w:r>
        <w:rPr>
          <w:rFonts w:cs="Calibri"/>
          <w:i/>
          <w:iCs/>
          <w:color w:val="000000"/>
          <w:sz w:val="24"/>
          <w:szCs w:val="24"/>
        </w:rPr>
        <w:t>seri</w:t>
      </w:r>
      <w:r>
        <w:rPr>
          <w:rFonts w:cs="Calibri"/>
          <w:i/>
          <w:iCs/>
          <w:color w:val="000000"/>
          <w:spacing w:val="1"/>
          <w:sz w:val="24"/>
          <w:szCs w:val="24"/>
        </w:rPr>
        <w:t>t</w:t>
      </w:r>
      <w:r>
        <w:rPr>
          <w:rFonts w:cs="Calibri"/>
          <w:i/>
          <w:iCs/>
          <w:color w:val="000000"/>
          <w:sz w:val="24"/>
          <w:szCs w:val="24"/>
        </w:rPr>
        <w:t>i</w:t>
      </w:r>
      <w:r>
        <w:rPr>
          <w:rFonts w:cs="Calibri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cs="Calibri"/>
          <w:i/>
          <w:iCs/>
          <w:color w:val="000000"/>
          <w:sz w:val="24"/>
          <w:szCs w:val="24"/>
        </w:rPr>
        <w:t>s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a</w:t>
      </w:r>
      <w:r>
        <w:rPr>
          <w:rFonts w:cs="Calibri"/>
          <w:i/>
          <w:iCs/>
          <w:color w:val="000000"/>
          <w:sz w:val="24"/>
          <w:szCs w:val="24"/>
        </w:rPr>
        <w:t>r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ann</w:t>
      </w:r>
      <w:r>
        <w:rPr>
          <w:rFonts w:cs="Calibri"/>
          <w:i/>
          <w:iCs/>
          <w:color w:val="000000"/>
          <w:sz w:val="24"/>
          <w:szCs w:val="24"/>
        </w:rPr>
        <w:t xml:space="preserve">o </w:t>
      </w:r>
      <w:r>
        <w:rPr>
          <w:rFonts w:cs="Calibri"/>
          <w:i/>
          <w:iCs/>
          <w:color w:val="000000"/>
          <w:spacing w:val="1"/>
          <w:sz w:val="24"/>
          <w:szCs w:val="24"/>
        </w:rPr>
        <w:t>t</w:t>
      </w:r>
      <w:r>
        <w:rPr>
          <w:rFonts w:cs="Calibri"/>
          <w:i/>
          <w:iCs/>
          <w:color w:val="000000"/>
          <w:sz w:val="24"/>
          <w:szCs w:val="24"/>
        </w:rPr>
        <w:t>r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a</w:t>
      </w:r>
      <w:r>
        <w:rPr>
          <w:rFonts w:cs="Calibri"/>
          <w:i/>
          <w:iCs/>
          <w:color w:val="000000"/>
          <w:spacing w:val="1"/>
          <w:sz w:val="24"/>
          <w:szCs w:val="24"/>
        </w:rPr>
        <w:t>tt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a</w:t>
      </w:r>
      <w:r>
        <w:rPr>
          <w:rFonts w:cs="Calibri"/>
          <w:i/>
          <w:iCs/>
          <w:color w:val="000000"/>
          <w:spacing w:val="1"/>
          <w:sz w:val="24"/>
          <w:szCs w:val="24"/>
        </w:rPr>
        <w:t>t</w:t>
      </w:r>
      <w:r>
        <w:rPr>
          <w:rFonts w:cs="Calibri"/>
          <w:i/>
          <w:iCs/>
          <w:color w:val="000000"/>
          <w:sz w:val="24"/>
          <w:szCs w:val="24"/>
        </w:rPr>
        <w:t>i</w:t>
      </w:r>
      <w:r>
        <w:rPr>
          <w:rFonts w:cs="Calibri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d</w:t>
      </w:r>
      <w:r>
        <w:rPr>
          <w:rFonts w:cs="Calibri"/>
          <w:i/>
          <w:iCs/>
          <w:color w:val="000000"/>
          <w:sz w:val="24"/>
          <w:szCs w:val="24"/>
        </w:rPr>
        <w:t>a es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t</w:t>
      </w:r>
      <w:r>
        <w:rPr>
          <w:rFonts w:cs="Calibri"/>
          <w:i/>
          <w:iCs/>
          <w:color w:val="000000"/>
          <w:sz w:val="24"/>
          <w:szCs w:val="24"/>
        </w:rPr>
        <w:t>er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n</w:t>
      </w:r>
      <w:r>
        <w:rPr>
          <w:rFonts w:cs="Calibri"/>
          <w:i/>
          <w:iCs/>
          <w:color w:val="000000"/>
          <w:sz w:val="24"/>
          <w:szCs w:val="24"/>
        </w:rPr>
        <w:t>i</w:t>
      </w:r>
      <w:r>
        <w:rPr>
          <w:rFonts w:cs="Calibri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n</w:t>
      </w:r>
      <w:r>
        <w:rPr>
          <w:rFonts w:cs="Calibri"/>
          <w:i/>
          <w:iCs/>
          <w:color w:val="000000"/>
          <w:sz w:val="24"/>
          <w:szCs w:val="24"/>
        </w:rPr>
        <w:t>el</w:t>
      </w:r>
      <w:r>
        <w:rPr>
          <w:rFonts w:cs="Calibri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p</w:t>
      </w:r>
      <w:r>
        <w:rPr>
          <w:rFonts w:cs="Calibri"/>
          <w:i/>
          <w:iCs/>
          <w:color w:val="000000"/>
          <w:sz w:val="24"/>
          <w:szCs w:val="24"/>
        </w:rPr>
        <w:t>ie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n</w:t>
      </w:r>
      <w:r>
        <w:rPr>
          <w:rFonts w:cs="Calibri"/>
          <w:i/>
          <w:iCs/>
          <w:color w:val="000000"/>
          <w:sz w:val="24"/>
          <w:szCs w:val="24"/>
        </w:rPr>
        <w:t>o ris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p</w:t>
      </w:r>
      <w:r>
        <w:rPr>
          <w:rFonts w:cs="Calibri"/>
          <w:i/>
          <w:iCs/>
          <w:color w:val="000000"/>
          <w:sz w:val="24"/>
          <w:szCs w:val="24"/>
        </w:rPr>
        <w:t>e</w:t>
      </w:r>
      <w:r>
        <w:rPr>
          <w:rFonts w:cs="Calibri"/>
          <w:i/>
          <w:iCs/>
          <w:color w:val="000000"/>
          <w:spacing w:val="1"/>
          <w:sz w:val="24"/>
          <w:szCs w:val="24"/>
        </w:rPr>
        <w:t>tt</w:t>
      </w:r>
      <w:r>
        <w:rPr>
          <w:rFonts w:cs="Calibri"/>
          <w:i/>
          <w:iCs/>
          <w:color w:val="000000"/>
          <w:sz w:val="24"/>
          <w:szCs w:val="24"/>
        </w:rPr>
        <w:t xml:space="preserve">o 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d</w:t>
      </w:r>
      <w:r>
        <w:rPr>
          <w:rFonts w:cs="Calibri"/>
          <w:i/>
          <w:iCs/>
          <w:color w:val="000000"/>
          <w:sz w:val="24"/>
          <w:szCs w:val="24"/>
        </w:rPr>
        <w:t>ella Le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gg</w:t>
      </w:r>
      <w:r>
        <w:rPr>
          <w:rFonts w:cs="Calibri"/>
          <w:i/>
          <w:iCs/>
          <w:color w:val="000000"/>
          <w:sz w:val="24"/>
          <w:szCs w:val="24"/>
        </w:rPr>
        <w:t>e</w:t>
      </w:r>
      <w:r>
        <w:rPr>
          <w:rFonts w:cs="Calibri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cs="Calibri"/>
          <w:i/>
          <w:iCs/>
          <w:color w:val="000000"/>
          <w:sz w:val="24"/>
          <w:szCs w:val="24"/>
        </w:rPr>
        <w:t>e</w:t>
      </w:r>
      <w:r>
        <w:rPr>
          <w:rFonts w:cs="Calibri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no</w:t>
      </w:r>
      <w:r>
        <w:rPr>
          <w:rFonts w:cs="Calibri"/>
          <w:i/>
          <w:iCs/>
          <w:color w:val="000000"/>
          <w:sz w:val="24"/>
          <w:szCs w:val="24"/>
        </w:rPr>
        <w:t xml:space="preserve">n </w:t>
      </w:r>
      <w:r>
        <w:rPr>
          <w:rFonts w:cs="Calibri"/>
          <w:i/>
          <w:iCs/>
          <w:color w:val="000000"/>
          <w:spacing w:val="1"/>
          <w:sz w:val="24"/>
          <w:szCs w:val="24"/>
        </w:rPr>
        <w:t>v</w:t>
      </w:r>
      <w:r>
        <w:rPr>
          <w:rFonts w:cs="Calibri"/>
          <w:i/>
          <w:iCs/>
          <w:color w:val="000000"/>
          <w:sz w:val="24"/>
          <w:szCs w:val="24"/>
        </w:rPr>
        <w:t>err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an</w:t>
      </w:r>
      <w:r>
        <w:rPr>
          <w:rFonts w:cs="Calibri"/>
          <w:i/>
          <w:iCs/>
          <w:color w:val="000000"/>
          <w:spacing w:val="1"/>
          <w:sz w:val="24"/>
          <w:szCs w:val="24"/>
        </w:rPr>
        <w:t>n</w:t>
      </w:r>
      <w:r>
        <w:rPr>
          <w:rFonts w:cs="Calibri"/>
          <w:i/>
          <w:iCs/>
          <w:color w:val="000000"/>
          <w:sz w:val="24"/>
          <w:szCs w:val="24"/>
        </w:rPr>
        <w:t xml:space="preserve">o 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d</w:t>
      </w:r>
      <w:r>
        <w:rPr>
          <w:rFonts w:cs="Calibri"/>
          <w:i/>
          <w:iCs/>
          <w:color w:val="000000"/>
          <w:sz w:val="24"/>
          <w:szCs w:val="24"/>
        </w:rPr>
        <w:t>i</w:t>
      </w:r>
      <w:r>
        <w:rPr>
          <w:rFonts w:cs="Calibri"/>
          <w:i/>
          <w:iCs/>
          <w:color w:val="000000"/>
          <w:spacing w:val="1"/>
          <w:sz w:val="24"/>
          <w:szCs w:val="24"/>
        </w:rPr>
        <w:t>ff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u</w:t>
      </w:r>
      <w:r>
        <w:rPr>
          <w:rFonts w:cs="Calibri"/>
          <w:i/>
          <w:iCs/>
          <w:color w:val="000000"/>
          <w:sz w:val="24"/>
          <w:szCs w:val="24"/>
        </w:rPr>
        <w:t>si</w:t>
      </w:r>
      <w:r>
        <w:rPr>
          <w:rFonts w:cs="Calibri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n</w:t>
      </w:r>
      <w:r>
        <w:rPr>
          <w:rFonts w:cs="Calibri"/>
          <w:i/>
          <w:iCs/>
          <w:color w:val="000000"/>
          <w:sz w:val="24"/>
          <w:szCs w:val="24"/>
        </w:rPr>
        <w:t>é</w:t>
      </w:r>
      <w:r>
        <w:rPr>
          <w:rFonts w:cs="Calibri"/>
          <w:i/>
          <w:iCs/>
          <w:color w:val="000000"/>
          <w:spacing w:val="1"/>
          <w:sz w:val="24"/>
          <w:szCs w:val="24"/>
        </w:rPr>
        <w:t xml:space="preserve"> c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o</w:t>
      </w:r>
      <w:r>
        <w:rPr>
          <w:rFonts w:cs="Calibri"/>
          <w:i/>
          <w:iCs/>
          <w:color w:val="000000"/>
          <w:sz w:val="24"/>
          <w:szCs w:val="24"/>
        </w:rPr>
        <w:t>m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un</w:t>
      </w:r>
      <w:r>
        <w:rPr>
          <w:rFonts w:cs="Calibri"/>
          <w:i/>
          <w:iCs/>
          <w:color w:val="000000"/>
          <w:sz w:val="24"/>
          <w:szCs w:val="24"/>
        </w:rPr>
        <w:t>i</w:t>
      </w:r>
      <w:r>
        <w:rPr>
          <w:rFonts w:cs="Calibri"/>
          <w:i/>
          <w:iCs/>
          <w:color w:val="000000"/>
          <w:spacing w:val="1"/>
          <w:sz w:val="24"/>
          <w:szCs w:val="24"/>
        </w:rPr>
        <w:t>c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a</w:t>
      </w:r>
      <w:r>
        <w:rPr>
          <w:rFonts w:cs="Calibri"/>
          <w:i/>
          <w:iCs/>
          <w:color w:val="000000"/>
          <w:spacing w:val="1"/>
          <w:sz w:val="24"/>
          <w:szCs w:val="24"/>
        </w:rPr>
        <w:t>t</w:t>
      </w:r>
      <w:r>
        <w:rPr>
          <w:rFonts w:cs="Calibri"/>
          <w:i/>
          <w:iCs/>
          <w:color w:val="000000"/>
          <w:sz w:val="24"/>
          <w:szCs w:val="24"/>
        </w:rPr>
        <w:t>i</w:t>
      </w:r>
      <w:r>
        <w:rPr>
          <w:rFonts w:cs="Calibri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cs="Calibri"/>
          <w:i/>
          <w:iCs/>
          <w:color w:val="000000"/>
          <w:sz w:val="24"/>
          <w:szCs w:val="24"/>
        </w:rPr>
        <w:t xml:space="preserve">a 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t</w:t>
      </w:r>
      <w:r>
        <w:rPr>
          <w:rFonts w:cs="Calibri"/>
          <w:i/>
          <w:iCs/>
          <w:color w:val="000000"/>
          <w:sz w:val="24"/>
          <w:szCs w:val="24"/>
        </w:rPr>
        <w:t>er</w:t>
      </w:r>
      <w:r>
        <w:rPr>
          <w:rFonts w:cs="Calibri"/>
          <w:i/>
          <w:iCs/>
          <w:color w:val="000000"/>
          <w:spacing w:val="1"/>
          <w:sz w:val="24"/>
          <w:szCs w:val="24"/>
        </w:rPr>
        <w:t>z</w:t>
      </w:r>
      <w:r>
        <w:rPr>
          <w:rFonts w:cs="Calibri"/>
          <w:i/>
          <w:iCs/>
          <w:color w:val="000000"/>
          <w:spacing w:val="-2"/>
          <w:sz w:val="24"/>
          <w:szCs w:val="24"/>
        </w:rPr>
        <w:t>i</w:t>
      </w:r>
      <w:r>
        <w:rPr>
          <w:rFonts w:cs="Calibri"/>
          <w:i/>
          <w:iCs/>
          <w:color w:val="000000"/>
          <w:sz w:val="24"/>
          <w:szCs w:val="24"/>
        </w:rPr>
        <w:t xml:space="preserve">. La </w:t>
      </w:r>
      <w:r>
        <w:rPr>
          <w:rFonts w:cs="Calibri"/>
          <w:i/>
          <w:iCs/>
          <w:color w:val="000000"/>
          <w:spacing w:val="1"/>
          <w:sz w:val="24"/>
          <w:szCs w:val="24"/>
        </w:rPr>
        <w:t>c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o</w:t>
      </w:r>
      <w:r>
        <w:rPr>
          <w:rFonts w:cs="Calibri"/>
          <w:i/>
          <w:iCs/>
          <w:color w:val="000000"/>
          <w:sz w:val="24"/>
          <w:szCs w:val="24"/>
        </w:rPr>
        <w:t>m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un</w:t>
      </w:r>
      <w:r>
        <w:rPr>
          <w:rFonts w:cs="Calibri"/>
          <w:i/>
          <w:iCs/>
          <w:color w:val="000000"/>
          <w:sz w:val="24"/>
          <w:szCs w:val="24"/>
        </w:rPr>
        <w:t>i</w:t>
      </w:r>
      <w:r>
        <w:rPr>
          <w:rFonts w:cs="Calibri"/>
          <w:i/>
          <w:iCs/>
          <w:color w:val="000000"/>
          <w:spacing w:val="1"/>
          <w:sz w:val="24"/>
          <w:szCs w:val="24"/>
        </w:rPr>
        <w:t>c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a</w:t>
      </w:r>
      <w:r>
        <w:rPr>
          <w:rFonts w:cs="Calibri"/>
          <w:i/>
          <w:iCs/>
          <w:color w:val="000000"/>
          <w:spacing w:val="1"/>
          <w:sz w:val="24"/>
          <w:szCs w:val="24"/>
        </w:rPr>
        <w:t>z</w:t>
      </w:r>
      <w:r>
        <w:rPr>
          <w:rFonts w:cs="Calibri"/>
          <w:i/>
          <w:iCs/>
          <w:color w:val="000000"/>
          <w:sz w:val="24"/>
          <w:szCs w:val="24"/>
        </w:rPr>
        <w:t>i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on</w:t>
      </w:r>
      <w:r>
        <w:rPr>
          <w:rFonts w:cs="Calibri"/>
          <w:i/>
          <w:iCs/>
          <w:color w:val="000000"/>
          <w:sz w:val="24"/>
          <w:szCs w:val="24"/>
        </w:rPr>
        <w:t>e</w:t>
      </w:r>
      <w:r>
        <w:rPr>
          <w:rFonts w:cs="Calibri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d</w:t>
      </w:r>
      <w:r>
        <w:rPr>
          <w:rFonts w:cs="Calibri"/>
          <w:i/>
          <w:iCs/>
          <w:color w:val="000000"/>
          <w:sz w:val="24"/>
          <w:szCs w:val="24"/>
        </w:rPr>
        <w:t>el</w:t>
      </w:r>
      <w:r>
        <w:rPr>
          <w:rFonts w:cs="Calibri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cs="Calibri"/>
          <w:i/>
          <w:iCs/>
          <w:color w:val="000000"/>
          <w:sz w:val="24"/>
          <w:szCs w:val="24"/>
        </w:rPr>
        <w:t>s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u</w:t>
      </w:r>
      <w:r>
        <w:rPr>
          <w:rFonts w:cs="Calibri"/>
          <w:i/>
          <w:iCs/>
          <w:color w:val="000000"/>
          <w:sz w:val="24"/>
          <w:szCs w:val="24"/>
        </w:rPr>
        <w:t>o i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nd</w:t>
      </w:r>
      <w:r>
        <w:rPr>
          <w:rFonts w:cs="Calibri"/>
          <w:i/>
          <w:iCs/>
          <w:color w:val="000000"/>
          <w:sz w:val="24"/>
          <w:szCs w:val="24"/>
        </w:rPr>
        <w:t>iri</w:t>
      </w:r>
      <w:r>
        <w:rPr>
          <w:rFonts w:cs="Calibri"/>
          <w:i/>
          <w:iCs/>
          <w:color w:val="000000"/>
          <w:spacing w:val="1"/>
          <w:sz w:val="24"/>
          <w:szCs w:val="24"/>
        </w:rPr>
        <w:t>zz</w:t>
      </w:r>
      <w:r>
        <w:rPr>
          <w:rFonts w:cs="Calibri"/>
          <w:i/>
          <w:iCs/>
          <w:color w:val="000000"/>
          <w:sz w:val="24"/>
          <w:szCs w:val="24"/>
        </w:rPr>
        <w:t>o em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a</w:t>
      </w:r>
      <w:r>
        <w:rPr>
          <w:rFonts w:cs="Calibri"/>
          <w:i/>
          <w:iCs/>
          <w:color w:val="000000"/>
          <w:sz w:val="24"/>
          <w:szCs w:val="24"/>
        </w:rPr>
        <w:t>il</w:t>
      </w:r>
      <w:r>
        <w:rPr>
          <w:rFonts w:cs="Calibri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cs="Calibri"/>
          <w:i/>
          <w:iCs/>
          <w:color w:val="000000"/>
          <w:sz w:val="24"/>
          <w:szCs w:val="24"/>
        </w:rPr>
        <w:t>es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p</w:t>
      </w:r>
      <w:r>
        <w:rPr>
          <w:rFonts w:cs="Calibri"/>
          <w:i/>
          <w:iCs/>
          <w:color w:val="000000"/>
          <w:sz w:val="24"/>
          <w:szCs w:val="24"/>
        </w:rPr>
        <w:t>rime</w:t>
      </w:r>
      <w:r>
        <w:rPr>
          <w:rFonts w:cs="Calibri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cs="Calibri"/>
          <w:i/>
          <w:iCs/>
          <w:color w:val="000000"/>
          <w:sz w:val="24"/>
          <w:szCs w:val="24"/>
        </w:rPr>
        <w:t>il</w:t>
      </w:r>
      <w:r>
        <w:rPr>
          <w:rFonts w:cs="Calibri"/>
          <w:i/>
          <w:iCs/>
          <w:color w:val="000000"/>
          <w:spacing w:val="1"/>
          <w:sz w:val="24"/>
          <w:szCs w:val="24"/>
        </w:rPr>
        <w:t xml:space="preserve"> c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on</w:t>
      </w:r>
      <w:r>
        <w:rPr>
          <w:rFonts w:cs="Calibri"/>
          <w:i/>
          <w:iCs/>
          <w:color w:val="000000"/>
          <w:sz w:val="24"/>
          <w:szCs w:val="24"/>
        </w:rPr>
        <w:t>se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n</w:t>
      </w:r>
      <w:r>
        <w:rPr>
          <w:rFonts w:cs="Calibri"/>
          <w:i/>
          <w:iCs/>
          <w:color w:val="000000"/>
          <w:spacing w:val="-2"/>
          <w:sz w:val="24"/>
          <w:szCs w:val="24"/>
        </w:rPr>
        <w:t>s</w:t>
      </w:r>
      <w:r>
        <w:rPr>
          <w:rFonts w:cs="Calibri"/>
          <w:i/>
          <w:iCs/>
          <w:color w:val="000000"/>
          <w:sz w:val="24"/>
          <w:szCs w:val="24"/>
        </w:rPr>
        <w:t xml:space="preserve">o 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a</w:t>
      </w:r>
      <w:r>
        <w:rPr>
          <w:rFonts w:cs="Calibri"/>
          <w:i/>
          <w:iCs/>
          <w:color w:val="000000"/>
          <w:sz w:val="24"/>
          <w:szCs w:val="24"/>
        </w:rPr>
        <w:t>l</w:t>
      </w:r>
      <w:r>
        <w:rPr>
          <w:rFonts w:cs="Calibri"/>
          <w:i/>
          <w:iCs/>
          <w:color w:val="000000"/>
          <w:spacing w:val="1"/>
          <w:sz w:val="24"/>
          <w:szCs w:val="24"/>
        </w:rPr>
        <w:t xml:space="preserve"> t</w:t>
      </w:r>
      <w:r>
        <w:rPr>
          <w:rFonts w:cs="Calibri"/>
          <w:i/>
          <w:iCs/>
          <w:color w:val="000000"/>
          <w:sz w:val="24"/>
          <w:szCs w:val="24"/>
        </w:rPr>
        <w:t>r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a</w:t>
      </w:r>
      <w:r>
        <w:rPr>
          <w:rFonts w:cs="Calibri"/>
          <w:i/>
          <w:iCs/>
          <w:color w:val="000000"/>
          <w:spacing w:val="1"/>
          <w:sz w:val="24"/>
          <w:szCs w:val="24"/>
        </w:rPr>
        <w:t>tt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a</w:t>
      </w:r>
      <w:r>
        <w:rPr>
          <w:rFonts w:cs="Calibri"/>
          <w:i/>
          <w:iCs/>
          <w:color w:val="000000"/>
          <w:sz w:val="24"/>
          <w:szCs w:val="24"/>
        </w:rPr>
        <w:t>me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n</w:t>
      </w:r>
      <w:r>
        <w:rPr>
          <w:rFonts w:cs="Calibri"/>
          <w:i/>
          <w:iCs/>
          <w:color w:val="000000"/>
          <w:spacing w:val="1"/>
          <w:sz w:val="24"/>
          <w:szCs w:val="24"/>
        </w:rPr>
        <w:t>t</w:t>
      </w:r>
      <w:r>
        <w:rPr>
          <w:rFonts w:cs="Calibri"/>
          <w:i/>
          <w:iCs/>
          <w:color w:val="000000"/>
          <w:sz w:val="24"/>
          <w:szCs w:val="24"/>
        </w:rPr>
        <w:t xml:space="preserve">o 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d</w:t>
      </w:r>
      <w:r>
        <w:rPr>
          <w:rFonts w:cs="Calibri"/>
          <w:i/>
          <w:iCs/>
          <w:color w:val="000000"/>
          <w:sz w:val="24"/>
          <w:szCs w:val="24"/>
        </w:rPr>
        <w:t>ei</w:t>
      </w:r>
      <w:r>
        <w:rPr>
          <w:rFonts w:cs="Calibri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da</w:t>
      </w:r>
      <w:r>
        <w:rPr>
          <w:rFonts w:cs="Calibri"/>
          <w:i/>
          <w:iCs/>
          <w:color w:val="000000"/>
          <w:spacing w:val="1"/>
          <w:sz w:val="24"/>
          <w:szCs w:val="24"/>
        </w:rPr>
        <w:t>t</w:t>
      </w:r>
      <w:r>
        <w:rPr>
          <w:rFonts w:cs="Calibri"/>
          <w:i/>
          <w:iCs/>
          <w:color w:val="000000"/>
          <w:sz w:val="24"/>
          <w:szCs w:val="24"/>
        </w:rPr>
        <w:t>i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 xml:space="preserve"> d</w:t>
      </w:r>
      <w:r>
        <w:rPr>
          <w:rFonts w:cs="Calibri"/>
          <w:i/>
          <w:iCs/>
          <w:color w:val="000000"/>
          <w:sz w:val="24"/>
          <w:szCs w:val="24"/>
        </w:rPr>
        <w:t xml:space="preserve">a 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p</w:t>
      </w:r>
      <w:r>
        <w:rPr>
          <w:rFonts w:cs="Calibri"/>
          <w:i/>
          <w:iCs/>
          <w:color w:val="000000"/>
          <w:spacing w:val="1"/>
          <w:sz w:val="24"/>
          <w:szCs w:val="24"/>
        </w:rPr>
        <w:t>a</w:t>
      </w:r>
      <w:r>
        <w:rPr>
          <w:rFonts w:cs="Calibri"/>
          <w:i/>
          <w:iCs/>
          <w:color w:val="000000"/>
          <w:sz w:val="24"/>
          <w:szCs w:val="24"/>
        </w:rPr>
        <w:t>r</w:t>
      </w:r>
      <w:r>
        <w:rPr>
          <w:rFonts w:cs="Calibri"/>
          <w:i/>
          <w:iCs/>
          <w:color w:val="000000"/>
          <w:spacing w:val="1"/>
          <w:sz w:val="24"/>
          <w:szCs w:val="24"/>
        </w:rPr>
        <w:t>t</w:t>
      </w:r>
      <w:r>
        <w:rPr>
          <w:rFonts w:cs="Calibri"/>
          <w:i/>
          <w:iCs/>
          <w:color w:val="000000"/>
          <w:sz w:val="24"/>
          <w:szCs w:val="24"/>
        </w:rPr>
        <w:t>e</w:t>
      </w:r>
      <w:r>
        <w:rPr>
          <w:rFonts w:cs="Calibri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d</w:t>
      </w:r>
      <w:r>
        <w:rPr>
          <w:rFonts w:cs="Calibri"/>
          <w:i/>
          <w:iCs/>
          <w:color w:val="000000"/>
          <w:sz w:val="24"/>
          <w:szCs w:val="24"/>
        </w:rPr>
        <w:t>i</w:t>
      </w:r>
      <w:r>
        <w:rPr>
          <w:rFonts w:cs="Calibri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cs="Calibri"/>
          <w:i/>
          <w:iCs/>
          <w:color w:val="000000"/>
          <w:sz w:val="24"/>
          <w:szCs w:val="24"/>
        </w:rPr>
        <w:t>es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t</w:t>
      </w:r>
      <w:r>
        <w:rPr>
          <w:rFonts w:cs="Calibri"/>
          <w:i/>
          <w:iCs/>
          <w:color w:val="000000"/>
          <w:sz w:val="24"/>
          <w:szCs w:val="24"/>
        </w:rPr>
        <w:t>er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n</w:t>
      </w:r>
      <w:r>
        <w:rPr>
          <w:rFonts w:cs="Calibri"/>
          <w:i/>
          <w:iCs/>
          <w:color w:val="000000"/>
          <w:sz w:val="24"/>
          <w:szCs w:val="24"/>
        </w:rPr>
        <w:t>i</w:t>
      </w:r>
      <w:r>
        <w:rPr>
          <w:rFonts w:cs="Calibri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a</w:t>
      </w:r>
      <w:r>
        <w:rPr>
          <w:rFonts w:cs="Calibri"/>
          <w:i/>
          <w:iCs/>
          <w:color w:val="000000"/>
          <w:sz w:val="24"/>
          <w:szCs w:val="24"/>
        </w:rPr>
        <w:t>l</w:t>
      </w:r>
      <w:r>
        <w:rPr>
          <w:rFonts w:cs="Calibri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cs="Calibri"/>
          <w:i/>
          <w:iCs/>
          <w:color w:val="000000"/>
          <w:spacing w:val="10"/>
          <w:sz w:val="24"/>
          <w:szCs w:val="24"/>
        </w:rPr>
        <w:t>s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o</w:t>
      </w:r>
      <w:r>
        <w:rPr>
          <w:rFonts w:cs="Calibri"/>
          <w:i/>
          <w:iCs/>
          <w:color w:val="000000"/>
          <w:sz w:val="24"/>
          <w:szCs w:val="24"/>
        </w:rPr>
        <w:t xml:space="preserve">lo </w:t>
      </w:r>
      <w:r>
        <w:rPr>
          <w:rFonts w:cs="Calibri"/>
          <w:i/>
          <w:iCs/>
          <w:color w:val="000000"/>
          <w:spacing w:val="1"/>
          <w:sz w:val="24"/>
          <w:szCs w:val="24"/>
        </w:rPr>
        <w:t>f</w:t>
      </w:r>
      <w:r>
        <w:rPr>
          <w:rFonts w:cs="Calibri"/>
          <w:i/>
          <w:iCs/>
          <w:color w:val="000000"/>
          <w:sz w:val="24"/>
          <w:szCs w:val="24"/>
        </w:rPr>
        <w:t>i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n</w:t>
      </w:r>
      <w:r>
        <w:rPr>
          <w:rFonts w:cs="Calibri"/>
          <w:i/>
          <w:iCs/>
          <w:color w:val="000000"/>
          <w:sz w:val="24"/>
          <w:szCs w:val="24"/>
        </w:rPr>
        <w:t>e</w:t>
      </w:r>
      <w:r>
        <w:rPr>
          <w:rFonts w:cs="Calibri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d</w:t>
      </w:r>
      <w:r>
        <w:rPr>
          <w:rFonts w:cs="Calibri"/>
          <w:i/>
          <w:iCs/>
          <w:color w:val="000000"/>
          <w:sz w:val="24"/>
          <w:szCs w:val="24"/>
        </w:rPr>
        <w:t>i</w:t>
      </w:r>
      <w:r>
        <w:rPr>
          <w:rFonts w:cs="Calibri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cs="Calibri"/>
          <w:i/>
          <w:iCs/>
          <w:color w:val="000000"/>
          <w:sz w:val="24"/>
          <w:szCs w:val="24"/>
        </w:rPr>
        <w:t>ri</w:t>
      </w:r>
      <w:r>
        <w:rPr>
          <w:rFonts w:cs="Calibri"/>
          <w:i/>
          <w:iCs/>
          <w:color w:val="000000"/>
          <w:spacing w:val="1"/>
          <w:sz w:val="24"/>
          <w:szCs w:val="24"/>
        </w:rPr>
        <w:t>c</w:t>
      </w:r>
      <w:r>
        <w:rPr>
          <w:rFonts w:cs="Calibri"/>
          <w:i/>
          <w:iCs/>
          <w:color w:val="000000"/>
          <w:spacing w:val="-2"/>
          <w:sz w:val="24"/>
          <w:szCs w:val="24"/>
        </w:rPr>
        <w:t>e</w:t>
      </w:r>
      <w:r>
        <w:rPr>
          <w:rFonts w:cs="Calibri"/>
          <w:i/>
          <w:iCs/>
          <w:color w:val="000000"/>
          <w:spacing w:val="1"/>
          <w:sz w:val="24"/>
          <w:szCs w:val="24"/>
        </w:rPr>
        <w:t>v</w:t>
      </w:r>
      <w:r>
        <w:rPr>
          <w:rFonts w:cs="Calibri"/>
          <w:i/>
          <w:iCs/>
          <w:color w:val="000000"/>
          <w:sz w:val="24"/>
          <w:szCs w:val="24"/>
        </w:rPr>
        <w:t>ere i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n</w:t>
      </w:r>
      <w:r>
        <w:rPr>
          <w:rFonts w:cs="Calibri"/>
          <w:i/>
          <w:iCs/>
          <w:color w:val="000000"/>
          <w:spacing w:val="1"/>
          <w:sz w:val="24"/>
          <w:szCs w:val="24"/>
        </w:rPr>
        <w:t>f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o</w:t>
      </w:r>
      <w:r>
        <w:rPr>
          <w:rFonts w:cs="Calibri"/>
          <w:i/>
          <w:iCs/>
          <w:color w:val="000000"/>
          <w:sz w:val="24"/>
          <w:szCs w:val="24"/>
        </w:rPr>
        <w:t>rm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a</w:t>
      </w:r>
      <w:r>
        <w:rPr>
          <w:rFonts w:cs="Calibri"/>
          <w:i/>
          <w:iCs/>
          <w:color w:val="000000"/>
          <w:spacing w:val="1"/>
          <w:sz w:val="24"/>
          <w:szCs w:val="24"/>
        </w:rPr>
        <w:t>z</w:t>
      </w:r>
      <w:r>
        <w:rPr>
          <w:rFonts w:cs="Calibri"/>
          <w:i/>
          <w:iCs/>
          <w:color w:val="000000"/>
          <w:sz w:val="24"/>
          <w:szCs w:val="24"/>
        </w:rPr>
        <w:t>i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on</w:t>
      </w:r>
      <w:r>
        <w:rPr>
          <w:rFonts w:cs="Calibri"/>
          <w:i/>
          <w:iCs/>
          <w:color w:val="000000"/>
          <w:sz w:val="24"/>
          <w:szCs w:val="24"/>
        </w:rPr>
        <w:t>i</w:t>
      </w:r>
      <w:r>
        <w:rPr>
          <w:rFonts w:cs="Calibri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cs="Calibri"/>
          <w:i/>
          <w:iCs/>
          <w:color w:val="000000"/>
          <w:sz w:val="24"/>
          <w:szCs w:val="24"/>
        </w:rPr>
        <w:t>rel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a</w:t>
      </w:r>
      <w:r>
        <w:rPr>
          <w:rFonts w:cs="Calibri"/>
          <w:i/>
          <w:iCs/>
          <w:color w:val="000000"/>
          <w:spacing w:val="1"/>
          <w:sz w:val="24"/>
          <w:szCs w:val="24"/>
        </w:rPr>
        <w:t>t</w:t>
      </w:r>
      <w:r>
        <w:rPr>
          <w:rFonts w:cs="Calibri"/>
          <w:i/>
          <w:iCs/>
          <w:color w:val="000000"/>
          <w:sz w:val="24"/>
          <w:szCs w:val="24"/>
        </w:rPr>
        <w:t>i</w:t>
      </w:r>
      <w:r>
        <w:rPr>
          <w:rFonts w:cs="Calibri"/>
          <w:i/>
          <w:iCs/>
          <w:color w:val="000000"/>
          <w:spacing w:val="1"/>
          <w:sz w:val="24"/>
          <w:szCs w:val="24"/>
        </w:rPr>
        <w:t>v</w:t>
      </w:r>
      <w:r>
        <w:rPr>
          <w:rFonts w:cs="Calibri"/>
          <w:i/>
          <w:iCs/>
          <w:color w:val="000000"/>
          <w:sz w:val="24"/>
          <w:szCs w:val="24"/>
        </w:rPr>
        <w:t>e</w:t>
      </w:r>
      <w:r>
        <w:rPr>
          <w:rFonts w:cs="Calibri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a</w:t>
      </w:r>
      <w:r>
        <w:rPr>
          <w:rFonts w:cs="Calibri"/>
          <w:i/>
          <w:iCs/>
          <w:color w:val="000000"/>
          <w:sz w:val="24"/>
          <w:szCs w:val="24"/>
        </w:rPr>
        <w:t>l</w:t>
      </w:r>
      <w:r>
        <w:rPr>
          <w:rFonts w:cs="Calibri"/>
          <w:i/>
          <w:iCs/>
          <w:color w:val="000000"/>
          <w:spacing w:val="4"/>
          <w:sz w:val="24"/>
          <w:szCs w:val="24"/>
        </w:rPr>
        <w:t xml:space="preserve"> </w:t>
      </w:r>
      <w:r>
        <w:rPr>
          <w:rFonts w:cs="Calibri"/>
          <w:i/>
          <w:iCs/>
          <w:color w:val="000000"/>
          <w:sz w:val="24"/>
          <w:szCs w:val="24"/>
        </w:rPr>
        <w:t>Semi</w:t>
      </w:r>
      <w:r>
        <w:rPr>
          <w:rFonts w:cs="Calibri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a</w:t>
      </w:r>
      <w:r>
        <w:rPr>
          <w:rFonts w:cs="Calibri"/>
          <w:i/>
          <w:iCs/>
          <w:color w:val="000000"/>
          <w:sz w:val="24"/>
          <w:szCs w:val="24"/>
        </w:rPr>
        <w:t>l</w:t>
      </w:r>
      <w:r>
        <w:rPr>
          <w:rFonts w:cs="Calibri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cs="Calibri"/>
          <w:i/>
          <w:iCs/>
          <w:color w:val="000000"/>
          <w:sz w:val="24"/>
          <w:szCs w:val="24"/>
        </w:rPr>
        <w:t>F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u</w:t>
      </w:r>
      <w:r>
        <w:rPr>
          <w:rFonts w:cs="Calibri"/>
          <w:i/>
          <w:iCs/>
          <w:color w:val="000000"/>
          <w:spacing w:val="1"/>
          <w:sz w:val="24"/>
          <w:szCs w:val="24"/>
        </w:rPr>
        <w:t>t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u</w:t>
      </w:r>
      <w:r>
        <w:rPr>
          <w:rFonts w:cs="Calibri"/>
          <w:i/>
          <w:iCs/>
          <w:color w:val="000000"/>
          <w:sz w:val="24"/>
          <w:szCs w:val="24"/>
        </w:rPr>
        <w:t>ro</w:t>
      </w:r>
      <w:r>
        <w:rPr>
          <w:rFonts w:cs="Calibri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cs="Calibri"/>
          <w:i/>
          <w:iCs/>
          <w:color w:val="000000"/>
          <w:sz w:val="24"/>
          <w:szCs w:val="24"/>
        </w:rPr>
        <w:t>Film</w:t>
      </w:r>
      <w:r>
        <w:rPr>
          <w:rFonts w:cs="Calibri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cs="Calibri"/>
          <w:i/>
          <w:iCs/>
          <w:color w:val="000000"/>
          <w:sz w:val="24"/>
          <w:szCs w:val="24"/>
        </w:rPr>
        <w:t>Fes</w:t>
      </w:r>
      <w:r>
        <w:rPr>
          <w:rFonts w:cs="Calibri"/>
          <w:i/>
          <w:iCs/>
          <w:color w:val="000000"/>
          <w:spacing w:val="1"/>
          <w:sz w:val="24"/>
          <w:szCs w:val="24"/>
        </w:rPr>
        <w:t>t</w:t>
      </w:r>
      <w:r>
        <w:rPr>
          <w:rFonts w:cs="Calibri"/>
          <w:i/>
          <w:iCs/>
          <w:color w:val="000000"/>
          <w:spacing w:val="-2"/>
          <w:sz w:val="24"/>
          <w:szCs w:val="24"/>
        </w:rPr>
        <w:t>i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va</w:t>
      </w:r>
      <w:r>
        <w:rPr>
          <w:rFonts w:cs="Calibri"/>
          <w:i/>
          <w:iCs/>
          <w:color w:val="000000"/>
          <w:sz w:val="24"/>
          <w:szCs w:val="24"/>
        </w:rPr>
        <w:t>l</w:t>
      </w:r>
      <w:r>
        <w:rPr>
          <w:rFonts w:cs="Calibri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cs="Calibri"/>
          <w:i/>
          <w:iCs/>
          <w:color w:val="000000"/>
          <w:sz w:val="24"/>
          <w:szCs w:val="24"/>
        </w:rPr>
        <w:t>e</w:t>
      </w:r>
      <w:r>
        <w:rPr>
          <w:rFonts w:cs="Calibri"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a</w:t>
      </w:r>
      <w:r>
        <w:rPr>
          <w:rFonts w:cs="Calibri"/>
          <w:i/>
          <w:iCs/>
          <w:color w:val="000000"/>
          <w:sz w:val="24"/>
          <w:szCs w:val="24"/>
        </w:rPr>
        <w:t>lle</w:t>
      </w:r>
      <w:r>
        <w:rPr>
          <w:rFonts w:cs="Calibri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cs="Calibri"/>
          <w:i/>
          <w:iCs/>
          <w:color w:val="000000"/>
          <w:sz w:val="24"/>
          <w:szCs w:val="24"/>
        </w:rPr>
        <w:t>s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u</w:t>
      </w:r>
      <w:r>
        <w:rPr>
          <w:rFonts w:cs="Calibri"/>
          <w:i/>
          <w:iCs/>
          <w:color w:val="000000"/>
          <w:sz w:val="24"/>
          <w:szCs w:val="24"/>
        </w:rPr>
        <w:t>e</w:t>
      </w:r>
      <w:r>
        <w:rPr>
          <w:rFonts w:cs="Calibri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cs="Calibri"/>
          <w:i/>
          <w:iCs/>
          <w:color w:val="000000"/>
          <w:sz w:val="24"/>
          <w:szCs w:val="24"/>
        </w:rPr>
        <w:t>i</w:t>
      </w:r>
      <w:r>
        <w:rPr>
          <w:rFonts w:cs="Calibri"/>
          <w:i/>
          <w:iCs/>
          <w:color w:val="000000"/>
          <w:spacing w:val="-1"/>
          <w:sz w:val="24"/>
          <w:szCs w:val="24"/>
        </w:rPr>
        <w:t>n</w:t>
      </w:r>
      <w:r>
        <w:rPr>
          <w:rFonts w:cs="Calibri"/>
          <w:i/>
          <w:iCs/>
          <w:color w:val="000000"/>
          <w:sz w:val="24"/>
          <w:szCs w:val="24"/>
        </w:rPr>
        <w:t>i</w:t>
      </w:r>
      <w:r>
        <w:rPr>
          <w:rFonts w:cs="Calibri"/>
          <w:i/>
          <w:iCs/>
          <w:color w:val="000000"/>
          <w:spacing w:val="1"/>
          <w:sz w:val="24"/>
          <w:szCs w:val="24"/>
        </w:rPr>
        <w:t>z</w:t>
      </w:r>
      <w:r>
        <w:rPr>
          <w:rFonts w:cs="Calibri"/>
          <w:i/>
          <w:iCs/>
          <w:color w:val="000000"/>
          <w:sz w:val="24"/>
          <w:szCs w:val="24"/>
        </w:rPr>
        <w:t>i</w:t>
      </w:r>
      <w:r>
        <w:rPr>
          <w:rFonts w:cs="Calibri"/>
          <w:i/>
          <w:iCs/>
          <w:color w:val="000000"/>
          <w:spacing w:val="-3"/>
          <w:sz w:val="24"/>
          <w:szCs w:val="24"/>
        </w:rPr>
        <w:t>a</w:t>
      </w:r>
      <w:r>
        <w:rPr>
          <w:rFonts w:cs="Calibri"/>
          <w:i/>
          <w:iCs/>
          <w:color w:val="000000"/>
          <w:spacing w:val="1"/>
          <w:sz w:val="24"/>
          <w:szCs w:val="24"/>
        </w:rPr>
        <w:t>t</w:t>
      </w:r>
      <w:r>
        <w:rPr>
          <w:rFonts w:cs="Calibri"/>
          <w:i/>
          <w:iCs/>
          <w:color w:val="000000"/>
          <w:sz w:val="24"/>
          <w:szCs w:val="24"/>
        </w:rPr>
        <w:t>i</w:t>
      </w:r>
      <w:r>
        <w:rPr>
          <w:rFonts w:cs="Calibri"/>
          <w:i/>
          <w:iCs/>
          <w:color w:val="000000"/>
          <w:spacing w:val="1"/>
          <w:sz w:val="24"/>
          <w:szCs w:val="24"/>
        </w:rPr>
        <w:t>v</w:t>
      </w:r>
      <w:r>
        <w:rPr>
          <w:rFonts w:cs="Calibri"/>
          <w:i/>
          <w:iCs/>
          <w:color w:val="000000"/>
          <w:sz w:val="24"/>
          <w:szCs w:val="24"/>
        </w:rPr>
        <w:t>e.</w:t>
      </w:r>
    </w:p>
    <w:p w:rsidR="00350338" w:rsidRDefault="00350338" w:rsidP="0030728E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00B050"/>
          <w:sz w:val="24"/>
          <w:szCs w:val="24"/>
        </w:rPr>
      </w:pPr>
    </w:p>
    <w:p w:rsidR="00350338" w:rsidRDefault="00350338" w:rsidP="0030728E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00B050"/>
          <w:sz w:val="24"/>
          <w:szCs w:val="24"/>
        </w:rPr>
      </w:pPr>
    </w:p>
    <w:p w:rsidR="00350338" w:rsidRDefault="00350338" w:rsidP="0030728E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00B050"/>
          <w:sz w:val="24"/>
          <w:szCs w:val="24"/>
        </w:rPr>
      </w:pPr>
    </w:p>
    <w:p w:rsidR="0030728E" w:rsidRDefault="0030728E" w:rsidP="0030728E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00B050"/>
          <w:sz w:val="24"/>
          <w:szCs w:val="24"/>
        </w:rPr>
      </w:pPr>
      <w:r w:rsidRPr="00D753F3">
        <w:rPr>
          <w:rFonts w:cs="Calibri"/>
          <w:b/>
          <w:bCs/>
          <w:color w:val="00B050"/>
          <w:sz w:val="24"/>
          <w:szCs w:val="24"/>
        </w:rPr>
        <w:t>I</w:t>
      </w:r>
      <w:r w:rsidRPr="00D753F3">
        <w:rPr>
          <w:rFonts w:cs="Calibri"/>
          <w:b/>
          <w:bCs/>
          <w:color w:val="00B050"/>
          <w:spacing w:val="1"/>
          <w:sz w:val="24"/>
          <w:szCs w:val="24"/>
        </w:rPr>
        <w:t xml:space="preserve"> </w:t>
      </w:r>
      <w:r w:rsidRPr="00D753F3">
        <w:rPr>
          <w:rFonts w:cs="Calibri"/>
          <w:b/>
          <w:bCs/>
          <w:color w:val="00B050"/>
          <w:sz w:val="24"/>
          <w:szCs w:val="24"/>
        </w:rPr>
        <w:t>P</w:t>
      </w:r>
      <w:r w:rsidRPr="00D753F3">
        <w:rPr>
          <w:rFonts w:cs="Calibri"/>
          <w:b/>
          <w:bCs/>
          <w:color w:val="00B050"/>
          <w:spacing w:val="-1"/>
          <w:sz w:val="24"/>
          <w:szCs w:val="24"/>
        </w:rPr>
        <w:t>R</w:t>
      </w:r>
      <w:r w:rsidRPr="00D753F3">
        <w:rPr>
          <w:rFonts w:cs="Calibri"/>
          <w:b/>
          <w:bCs/>
          <w:color w:val="00B050"/>
          <w:sz w:val="24"/>
          <w:szCs w:val="24"/>
        </w:rPr>
        <w:t>E</w:t>
      </w:r>
      <w:r w:rsidRPr="00D753F3">
        <w:rPr>
          <w:rFonts w:cs="Calibri"/>
          <w:b/>
          <w:bCs/>
          <w:color w:val="00B050"/>
          <w:spacing w:val="-1"/>
          <w:sz w:val="24"/>
          <w:szCs w:val="24"/>
        </w:rPr>
        <w:t>M</w:t>
      </w:r>
      <w:r w:rsidRPr="00D753F3">
        <w:rPr>
          <w:rFonts w:cs="Calibri"/>
          <w:b/>
          <w:bCs/>
          <w:color w:val="00B050"/>
          <w:sz w:val="24"/>
          <w:szCs w:val="24"/>
        </w:rPr>
        <w:t>I</w:t>
      </w:r>
      <w:r w:rsidRPr="00D753F3">
        <w:rPr>
          <w:rFonts w:cs="Calibri"/>
          <w:b/>
          <w:bCs/>
          <w:color w:val="00B050"/>
          <w:spacing w:val="1"/>
          <w:sz w:val="24"/>
          <w:szCs w:val="24"/>
        </w:rPr>
        <w:t xml:space="preserve"> </w:t>
      </w:r>
      <w:r w:rsidRPr="00D753F3">
        <w:rPr>
          <w:rFonts w:cs="Calibri"/>
          <w:b/>
          <w:bCs/>
          <w:color w:val="00B050"/>
          <w:sz w:val="24"/>
          <w:szCs w:val="24"/>
        </w:rPr>
        <w:t>DEI</w:t>
      </w:r>
      <w:r w:rsidRPr="00D753F3">
        <w:rPr>
          <w:rFonts w:cs="Calibri"/>
          <w:b/>
          <w:bCs/>
          <w:color w:val="00B050"/>
          <w:spacing w:val="-1"/>
          <w:sz w:val="24"/>
          <w:szCs w:val="24"/>
        </w:rPr>
        <w:t xml:space="preserve"> </w:t>
      </w:r>
      <w:r w:rsidRPr="00D753F3">
        <w:rPr>
          <w:rFonts w:cs="Calibri"/>
          <w:b/>
          <w:bCs/>
          <w:color w:val="00B050"/>
          <w:sz w:val="24"/>
          <w:szCs w:val="24"/>
        </w:rPr>
        <w:t>C</w:t>
      </w:r>
      <w:r w:rsidRPr="00D753F3">
        <w:rPr>
          <w:rFonts w:cs="Calibri"/>
          <w:b/>
          <w:bCs/>
          <w:color w:val="00B050"/>
          <w:spacing w:val="1"/>
          <w:sz w:val="24"/>
          <w:szCs w:val="24"/>
        </w:rPr>
        <w:t>O</w:t>
      </w:r>
      <w:r w:rsidRPr="00D753F3">
        <w:rPr>
          <w:rFonts w:cs="Calibri"/>
          <w:b/>
          <w:bCs/>
          <w:color w:val="00B050"/>
          <w:sz w:val="24"/>
          <w:szCs w:val="24"/>
        </w:rPr>
        <w:t>N</w:t>
      </w:r>
      <w:r w:rsidRPr="00D753F3">
        <w:rPr>
          <w:rFonts w:cs="Calibri"/>
          <w:b/>
          <w:bCs/>
          <w:color w:val="00B050"/>
          <w:spacing w:val="-2"/>
          <w:sz w:val="24"/>
          <w:szCs w:val="24"/>
        </w:rPr>
        <w:t>C</w:t>
      </w:r>
      <w:r w:rsidRPr="00D753F3">
        <w:rPr>
          <w:rFonts w:cs="Calibri"/>
          <w:b/>
          <w:bCs/>
          <w:color w:val="00B050"/>
          <w:spacing w:val="1"/>
          <w:sz w:val="24"/>
          <w:szCs w:val="24"/>
        </w:rPr>
        <w:t>O</w:t>
      </w:r>
      <w:r w:rsidRPr="00D753F3">
        <w:rPr>
          <w:rFonts w:cs="Calibri"/>
          <w:b/>
          <w:bCs/>
          <w:color w:val="00B050"/>
          <w:spacing w:val="-1"/>
          <w:sz w:val="24"/>
          <w:szCs w:val="24"/>
        </w:rPr>
        <w:t>R</w:t>
      </w:r>
      <w:r w:rsidRPr="00D753F3">
        <w:rPr>
          <w:rFonts w:cs="Calibri"/>
          <w:b/>
          <w:bCs/>
          <w:color w:val="00B050"/>
          <w:sz w:val="24"/>
          <w:szCs w:val="24"/>
        </w:rPr>
        <w:t>SI</w:t>
      </w:r>
    </w:p>
    <w:p w:rsidR="001C40C0" w:rsidRPr="00D753F3" w:rsidRDefault="001C40C0" w:rsidP="0030728E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00B050"/>
          <w:sz w:val="24"/>
          <w:szCs w:val="24"/>
        </w:rPr>
      </w:pPr>
    </w:p>
    <w:p w:rsidR="001C40C0" w:rsidRPr="0030728E" w:rsidRDefault="001C40C0" w:rsidP="001C40C0">
      <w:pPr>
        <w:widowControl w:val="0"/>
        <w:autoSpaceDE w:val="0"/>
        <w:autoSpaceDN w:val="0"/>
        <w:adjustRightInd w:val="0"/>
        <w:spacing w:after="0" w:line="240" w:lineRule="auto"/>
        <w:ind w:left="460"/>
        <w:rPr>
          <w:rFonts w:cs="Calibri"/>
          <w:color w:val="000000"/>
          <w:szCs w:val="36"/>
        </w:rPr>
      </w:pPr>
      <w:r>
        <w:rPr>
          <w:rFonts w:ascii="Calibri" w:hAnsi="Calibri"/>
          <w:color w:val="000000"/>
          <w:shd w:val="clear" w:color="auto" w:fill="FFFFFF"/>
        </w:rPr>
        <w:t xml:space="preserve">I premi sono stati gentilmente offerti dall'Associazione Amici della Manzoni con un grazie particolare al </w:t>
      </w:r>
      <w:proofErr w:type="spellStart"/>
      <w:r>
        <w:rPr>
          <w:rFonts w:ascii="Calibri" w:hAnsi="Calibri"/>
          <w:color w:val="000000"/>
          <w:shd w:val="clear" w:color="auto" w:fill="FFFFFF"/>
        </w:rPr>
        <w:t>sign</w:t>
      </w:r>
      <w:proofErr w:type="spellEnd"/>
      <w:r>
        <w:rPr>
          <w:rFonts w:ascii="Calibri" w:hAnsi="Calibri"/>
          <w:color w:val="000000"/>
          <w:shd w:val="clear" w:color="auto" w:fill="FFFFFF"/>
        </w:rPr>
        <w:t>. Maurizio Beghelli".</w:t>
      </w:r>
    </w:p>
    <w:p w:rsidR="00811C0B" w:rsidRDefault="00811C0B" w:rsidP="0030728E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FF3399"/>
          <w:sz w:val="24"/>
          <w:szCs w:val="24"/>
        </w:rPr>
      </w:pPr>
    </w:p>
    <w:p w:rsidR="0030728E" w:rsidRDefault="0030728E" w:rsidP="0030728E">
      <w:pPr>
        <w:widowControl w:val="0"/>
        <w:autoSpaceDE w:val="0"/>
        <w:autoSpaceDN w:val="0"/>
        <w:adjustRightInd w:val="0"/>
        <w:spacing w:after="0" w:line="240" w:lineRule="auto"/>
        <w:ind w:left="460"/>
        <w:rPr>
          <w:rFonts w:cs="Calibri"/>
          <w:color w:val="000000"/>
          <w:szCs w:val="36"/>
        </w:rPr>
      </w:pPr>
      <w:r w:rsidRPr="0030728E">
        <w:rPr>
          <w:rFonts w:cs="Calibri"/>
          <w:color w:val="000000"/>
          <w:szCs w:val="36"/>
        </w:rPr>
        <w:t xml:space="preserve">La premiazione dei video vincitori avverrà a Milano </w:t>
      </w:r>
      <w:r w:rsidR="00350338">
        <w:rPr>
          <w:rFonts w:cs="Calibri"/>
          <w:color w:val="000000"/>
          <w:szCs w:val="36"/>
        </w:rPr>
        <w:t>in data e luogo che sarà comunicato ai partecipanti</w:t>
      </w:r>
      <w:r w:rsidR="00EF264B">
        <w:rPr>
          <w:rFonts w:cs="Calibri"/>
          <w:color w:val="000000"/>
          <w:szCs w:val="36"/>
        </w:rPr>
        <w:t xml:space="preserve"> con pubblicazione sul sito e </w:t>
      </w:r>
      <w:r w:rsidR="00350338">
        <w:rPr>
          <w:rFonts w:cs="Calibri"/>
          <w:color w:val="000000"/>
          <w:szCs w:val="36"/>
        </w:rPr>
        <w:t xml:space="preserve">via mail. Per partecipare con la classe si potrà prenotare scrivendo una mail al nostro indirizzo di posta elettronico: </w:t>
      </w:r>
      <w:hyperlink r:id="rId12" w:history="1">
        <w:r w:rsidR="001C40C0" w:rsidRPr="0095722F">
          <w:rPr>
            <w:rStyle w:val="Collegamentoipertestuale"/>
            <w:rFonts w:cs="Calibri"/>
            <w:szCs w:val="36"/>
          </w:rPr>
          <w:t>semialfuturo.festival@lamanzoni.it</w:t>
        </w:r>
      </w:hyperlink>
    </w:p>
    <w:p w:rsidR="0030728E" w:rsidRPr="0030728E" w:rsidRDefault="0030728E" w:rsidP="0030728E">
      <w:pPr>
        <w:widowControl w:val="0"/>
        <w:autoSpaceDE w:val="0"/>
        <w:autoSpaceDN w:val="0"/>
        <w:adjustRightInd w:val="0"/>
        <w:spacing w:before="13" w:after="0" w:line="280" w:lineRule="exact"/>
        <w:rPr>
          <w:rFonts w:cs="Calibri"/>
          <w:color w:val="000000"/>
          <w:szCs w:val="36"/>
        </w:rPr>
      </w:pPr>
    </w:p>
    <w:p w:rsidR="0030728E" w:rsidRPr="00FF76B8" w:rsidRDefault="0030728E" w:rsidP="00EF264B">
      <w:pPr>
        <w:widowControl w:val="0"/>
        <w:autoSpaceDE w:val="0"/>
        <w:autoSpaceDN w:val="0"/>
        <w:adjustRightInd w:val="0"/>
        <w:spacing w:after="0" w:line="240" w:lineRule="auto"/>
        <w:ind w:right="782"/>
        <w:rPr>
          <w:rFonts w:cs="Calibri"/>
          <w:b/>
          <w:bCs/>
          <w:color w:val="000000"/>
          <w:sz w:val="24"/>
          <w:szCs w:val="24"/>
        </w:rPr>
      </w:pPr>
    </w:p>
    <w:p w:rsidR="0030728E" w:rsidRPr="0030728E" w:rsidRDefault="0030728E" w:rsidP="0030728E">
      <w:pPr>
        <w:widowControl w:val="0"/>
        <w:autoSpaceDE w:val="0"/>
        <w:autoSpaceDN w:val="0"/>
        <w:adjustRightInd w:val="0"/>
        <w:spacing w:before="13" w:after="0" w:line="280" w:lineRule="exact"/>
        <w:rPr>
          <w:rFonts w:cs="Calibri"/>
          <w:color w:val="000000"/>
          <w:szCs w:val="36"/>
        </w:rPr>
      </w:pPr>
      <w:bookmarkStart w:id="0" w:name="_GoBack"/>
      <w:bookmarkEnd w:id="0"/>
    </w:p>
    <w:p w:rsidR="0030728E" w:rsidRDefault="0030728E" w:rsidP="0030728E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FF3399"/>
          <w:sz w:val="24"/>
          <w:szCs w:val="24"/>
        </w:rPr>
      </w:pPr>
    </w:p>
    <w:p w:rsidR="0030728E" w:rsidRDefault="0030728E" w:rsidP="0030728E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FF3399"/>
          <w:sz w:val="24"/>
          <w:szCs w:val="24"/>
        </w:rPr>
      </w:pPr>
    </w:p>
    <w:p w:rsidR="0030728E" w:rsidRDefault="0030728E" w:rsidP="0030728E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4"/>
          <w:szCs w:val="24"/>
        </w:rPr>
      </w:pPr>
    </w:p>
    <w:p w:rsidR="0030728E" w:rsidRPr="00EC422B" w:rsidRDefault="0030728E" w:rsidP="00EC422B">
      <w:pPr>
        <w:widowControl w:val="0"/>
        <w:autoSpaceDE w:val="0"/>
        <w:autoSpaceDN w:val="0"/>
        <w:adjustRightInd w:val="0"/>
        <w:spacing w:after="0" w:line="240" w:lineRule="auto"/>
        <w:ind w:left="709"/>
        <w:rPr>
          <w:rFonts w:cs="Calibri"/>
          <w:color w:val="000000"/>
          <w:szCs w:val="36"/>
        </w:rPr>
      </w:pPr>
    </w:p>
    <w:sectPr w:rsidR="0030728E" w:rsidRPr="00EC422B" w:rsidSect="00963416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1"/>
      <w:pgMar w:top="1418" w:right="1418" w:bottom="1418" w:left="1418" w:header="709" w:footer="709" w:gutter="0"/>
      <w:cols w:space="3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6041" w:rsidRDefault="00EB6041">
      <w:pPr>
        <w:spacing w:after="0" w:line="240" w:lineRule="auto"/>
      </w:pPr>
      <w:r>
        <w:separator/>
      </w:r>
    </w:p>
  </w:endnote>
  <w:endnote w:type="continuationSeparator" w:id="0">
    <w:p w:rsidR="00EB6041" w:rsidRDefault="00EB60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Sans Light">
    <w:altName w:val="GillSans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Neutra Text Light">
    <w:altName w:val="Neutra Text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utiger 65 Bold">
    <w:altName w:val="Impact"/>
    <w:charset w:val="00"/>
    <w:family w:val="swiss"/>
    <w:pitch w:val="variable"/>
    <w:sig w:usb0="00000003" w:usb1="00000000" w:usb2="00000000" w:usb3="00000000" w:csb0="00000001" w:csb1="00000000"/>
  </w:font>
  <w:font w:name="TTE525A648t00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416" w:rsidRDefault="00E351FD">
    <w:pPr>
      <w:pStyle w:val="Pidipagina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79744" behindDoc="0" locked="0" layoutInCell="0" allowOverlap="1">
              <wp:simplePos x="0" y="0"/>
              <wp:positionH relativeFrom="rightMargin">
                <wp:align>left</wp:align>
              </wp:positionH>
              <wp:positionV relativeFrom="margin">
                <wp:align>bottom</wp:align>
              </wp:positionV>
              <wp:extent cx="531495" cy="8229600"/>
              <wp:effectExtent l="0" t="0" r="1905" b="0"/>
              <wp:wrapNone/>
              <wp:docPr id="12" name="Rectangl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1495" cy="8229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63416" w:rsidRDefault="00EB6041">
                          <w:pPr>
                            <w:pStyle w:val="Testogrigio"/>
                          </w:pPr>
                          <w:sdt>
                            <w:sdtPr>
                              <w:id w:val="23888244"/>
                              <w:placeholder>
                                <w:docPart w:val="D5710FE5BEB240F3A95B6587E8B9C56C"/>
                              </w:placeholder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r w:rsidR="00E9779A">
                                <w:t>GT</w:t>
                              </w:r>
                            </w:sdtContent>
                          </w:sdt>
                          <w:r w:rsidR="0070109A">
                            <w:t xml:space="preserve">  </w:t>
                          </w:r>
                        </w:p>
                      </w:txbxContent>
                    </wps:txbx>
                    <wps:bodyPr rot="0" vert="vert270" wrap="square" lIns="91440" tIns="45720" rIns="109728" bIns="13716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50000</wp14:pctWidth>
              </wp14:sizeRelH>
              <wp14:sizeRelV relativeFrom="margin">
                <wp14:pctHeight>100000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>
          <w:pict>
            <v:rect id="Rectangle 25" o:spid="_x0000_s1026" style="position:absolute;margin-left:0;margin-top:0;width:41.85pt;height:9in;z-index:251679744;visibility:visible;mso-wrap-style:square;mso-width-percent:500;mso-height-percent:1000;mso-wrap-distance-left:9pt;mso-wrap-distance-top:0;mso-wrap-distance-right:9pt;mso-wrap-distance-bottom:0;mso-position-horizontal:left;mso-position-horizontal-relative:right-margin-area;mso-position-vertical:bottom;mso-position-vertical-relative:margin;mso-width-percent:500;mso-height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" o:allowincell="f" filled="f" stroked="f">
              <v:textbox style="layout-flow:vertical;mso-layout-flow-alt:bottom-to-top" inset=",,8.64pt,10.8pt">
                <w:txbxContent>
                  <w:p w:rsidR="00963416" w:rsidRDefault="0053348D">
                    <w:pPr>
                      <w:pStyle w:val="Testogrigio"/>
                    </w:pPr>
                    <w:sdt>
                      <w:sdtPr>
                        <w:id w:val="23888244"/>
                        <w:placeholder>
                          <w:docPart w:val="D5710FE5BEB240F3A95B6587E8B9C56C"/>
                        </w:placeholder>
                        <w:dataBinding w:prefixMappings="xmlns:ns0='http://schemas.openxmlformats.org/officeDocument/2006/extended-properties' " w:xpath="/ns0:Properties[1]/ns0:Company[1]" w:storeItemID="{6668398D-A668-4E3E-A5EB-62B293D839F1}"/>
                        <w:text/>
                      </w:sdtPr>
                      <w:sdtEndPr/>
                      <w:sdtContent>
                        <w:r w:rsidR="00E9779A">
                          <w:t>GT</w:t>
                        </w:r>
                      </w:sdtContent>
                    </w:sdt>
                    <w:r w:rsidR="0070109A">
                      <w:t xml:space="preserve">  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80768" behindDoc="0" locked="0" layoutInCell="0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38035" cy="9441815"/>
              <wp:effectExtent l="9525" t="9525" r="15240" b="6985"/>
              <wp:wrapNone/>
              <wp:docPr id="11" name="AutoShap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38035" cy="9441815"/>
                      </a:xfrm>
                      <a:prstGeom prst="roundRect">
                        <a:avLst>
                          <a:gd name="adj" fmla="val 4023"/>
                        </a:avLst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92000</wp14:pctWidth>
              </wp14:sizeRelH>
              <wp14:sizeRelV relativeFrom="page">
                <wp14:pctHeight>94000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>
          <w:pict>
            <v:roundrect w14:anchorId="5DFB5252" id="AutoShape 26" o:spid="_x0000_s1026" style="position:absolute;margin-left:0;margin-top:0;width:562.05pt;height:743.45pt;z-index:251680768;visibility:visible;mso-wrap-style:square;mso-width-percent:920;mso-height-percent:940;mso-wrap-distance-left:9pt;mso-wrap-distance-top:0;mso-wrap-distance-right:9pt;mso-wrap-distance-bottom:0;mso-position-horizontal:center;mso-position-horizontal-relative:page;mso-position-vertical:center;mso-position-vertical-relative:page;mso-width-percent:920;mso-height-percent:940;mso-width-relative:page;mso-height-relative:page;v-text-anchor:top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" o:allowincell="f" filled="f" fillcolor="black" strokecolor="black [3213]" strokeweight="1pt">
              <w10:wrap anchorx="page" anchory="page"/>
            </v:round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78720" behindDoc="0" locked="0" layoutInCell="0" allowOverlap="1">
              <wp:simplePos x="0" y="0"/>
              <wp:positionH relativeFrom="rightMargin">
                <wp:align>left</wp:align>
              </wp:positionH>
              <wp:positionV relativeFrom="bottomMargin">
                <wp:align>top</wp:align>
              </wp:positionV>
              <wp:extent cx="520700" cy="520700"/>
              <wp:effectExtent l="9525" t="9525" r="3175" b="3175"/>
              <wp:wrapNone/>
              <wp:docPr id="10" name="Oval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0700" cy="520700"/>
                      </a:xfrm>
                      <a:prstGeom prst="ellipse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63416" w:rsidRDefault="00963416">
                          <w:pPr>
                            <w:pStyle w:val="Nessunaspaziatura"/>
                            <w:jc w:val="center"/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 w:rsidR="0070109A">
                            <w:rPr>
                              <w:noProof/>
                              <w:color w:val="FFFFFF" w:themeColor="background1"/>
                              <w:sz w:val="40"/>
                              <w:szCs w:val="4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>
          <w:pict>
            <v:oval id="Oval 24" o:spid="_x0000_s1027" style="position:absolute;margin-left:0;margin-top:0;width:41pt;height:41pt;z-index:251678720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top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" o:allowincell="f" fillcolor="#d34817 [3204]" stroked="f">
              <v:textbox inset="0,0,0,0">
                <w:txbxContent>
                  <w:p w:rsidR="00963416" w:rsidRDefault="00963416">
                    <w:pPr>
                      <w:pStyle w:val="Nessunaspaziatura"/>
                      <w:jc w:val="center"/>
                      <w:rPr>
                        <w:color w:val="FFFFFF" w:themeColor="background1"/>
                        <w:sz w:val="40"/>
                        <w:szCs w:val="40"/>
                      </w:rPr>
                    </w:pPr>
                    <w:r>
                      <w:fldChar w:fldCharType="begin"/>
                    </w:r>
                    <w:r>
                      <w:instrText xml:space="preserve"> PAGE  \* Arabic  \* MERGEFORMAT </w:instrText>
                    </w:r>
                    <w:r>
                      <w:fldChar w:fldCharType="separate"/>
                    </w:r>
                    <w:r w:rsidR="0070109A">
                      <w:rPr>
                        <w:noProof/>
                        <w:color w:val="FFFFFF" w:themeColor="background1"/>
                        <w:sz w:val="40"/>
                        <w:szCs w:val="4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416" w:rsidRDefault="00E351FD">
    <w:pPr>
      <w:rPr>
        <w:sz w:val="20"/>
        <w:szCs w:val="20"/>
      </w:rPr>
    </w:pPr>
    <w:r>
      <w:rPr>
        <w:noProof/>
        <w:sz w:val="10"/>
        <w:szCs w:val="20"/>
        <w:lang w:eastAsia="it-IT"/>
      </w:rPr>
      <mc:AlternateContent>
        <mc:Choice Requires="wps">
          <w:drawing>
            <wp:anchor distT="0" distB="0" distL="114300" distR="114300" simplePos="0" relativeHeight="251684864" behindDoc="0" locked="0" layoutInCell="0" allowOverlap="1">
              <wp:simplePos x="0" y="0"/>
              <wp:positionH relativeFrom="leftMargin">
                <wp:align>right</wp:align>
              </wp:positionH>
              <wp:positionV relativeFrom="margin">
                <wp:align>bottom</wp:align>
              </wp:positionV>
              <wp:extent cx="594995" cy="8891905"/>
              <wp:effectExtent l="635" t="0" r="4445" b="0"/>
              <wp:wrapNone/>
              <wp:docPr id="9" name="Rectangl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4995" cy="88919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63416" w:rsidRPr="00E9779A" w:rsidRDefault="00EB6041">
                          <w:pPr>
                            <w:pStyle w:val="Testogrigio"/>
                            <w:rPr>
                              <w:sz w:val="8"/>
                            </w:rPr>
                          </w:pPr>
                          <w:sdt>
                            <w:sdtPr>
                              <w:rPr>
                                <w:sz w:val="8"/>
                              </w:rPr>
                              <w:id w:val="805200567"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r w:rsidR="00E9779A" w:rsidRPr="00E9779A">
                                <w:rPr>
                                  <w:sz w:val="8"/>
                                </w:rPr>
                                <w:t>GT</w:t>
                              </w:r>
                            </w:sdtContent>
                          </w:sdt>
                        </w:p>
                      </w:txbxContent>
                    </wps:txbx>
                    <wps:bodyPr rot="0" vert="vert270" wrap="square" lIns="91440" tIns="45720" rIns="109728" bIns="13716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50000</wp14:pctWidth>
              </wp14:sizeRelH>
              <wp14:sizeRelV relativeFrom="margin">
                <wp14:pctHeight>100000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>
          <w:pict>
            <v:rect id="Rectangle 29" o:spid="_x0000_s1028" style="position:absolute;margin-left:-4.35pt;margin-top:0;width:46.85pt;height:700.15pt;z-index:251684864;visibility:visible;mso-wrap-style:square;mso-width-percent:500;mso-height-percent:1000;mso-wrap-distance-left:9pt;mso-wrap-distance-top:0;mso-wrap-distance-right:9pt;mso-wrap-distance-bottom:0;mso-position-horizontal:right;mso-position-horizontal-relative:left-margin-area;mso-position-vertical:bottom;mso-position-vertical-relative:margin;mso-width-percent:500;mso-height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" o:allowincell="f" filled="f" stroked="f">
              <v:textbox style="layout-flow:vertical;mso-layout-flow-alt:bottom-to-top" inset=",,8.64pt,10.8pt">
                <w:txbxContent>
                  <w:p w:rsidR="00963416" w:rsidRPr="00E9779A" w:rsidRDefault="0053348D">
                    <w:pPr>
                      <w:pStyle w:val="Testogrigio"/>
                      <w:rPr>
                        <w:sz w:val="8"/>
                      </w:rPr>
                    </w:pPr>
                    <w:sdt>
                      <w:sdtPr>
                        <w:rPr>
                          <w:sz w:val="8"/>
                        </w:rPr>
                        <w:id w:val="805200567"/>
                        <w:dataBinding w:prefixMappings="xmlns:ns0='http://schemas.openxmlformats.org/officeDocument/2006/extended-properties' " w:xpath="/ns0:Properties[1]/ns0:Company[1]" w:storeItemID="{6668398D-A668-4E3E-A5EB-62B293D839F1}"/>
                        <w:text/>
                      </w:sdtPr>
                      <w:sdtEndPr/>
                      <w:sdtContent>
                        <w:r w:rsidR="00E9779A" w:rsidRPr="00E9779A">
                          <w:rPr>
                            <w:sz w:val="8"/>
                          </w:rPr>
                          <w:t>GT</w:t>
                        </w:r>
                      </w:sdtContent>
                    </w:sdt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sz w:val="20"/>
        <w:szCs w:val="20"/>
        <w:lang w:eastAsia="it-IT"/>
      </w:rPr>
      <mc:AlternateContent>
        <mc:Choice Requires="wps">
          <w:drawing>
            <wp:anchor distT="0" distB="0" distL="114300" distR="114300" simplePos="0" relativeHeight="251683840" behindDoc="0" locked="0" layoutInCell="0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931025" cy="10034905"/>
              <wp:effectExtent l="6985" t="6350" r="15240" b="7620"/>
              <wp:wrapNone/>
              <wp:docPr id="8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931025" cy="10034905"/>
                      </a:xfrm>
                      <a:prstGeom prst="roundRect">
                        <a:avLst>
                          <a:gd name="adj" fmla="val 4023"/>
                        </a:avLst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92000</wp14:pctWidth>
              </wp14:sizeRelH>
              <wp14:sizeRelV relativeFrom="page">
                <wp14:pctHeight>94000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>
          <w:pict>
            <v:roundrect w14:anchorId="2C6C66B4" id="AutoShape 28" o:spid="_x0000_s1026" style="position:absolute;margin-left:0;margin-top:0;width:545.75pt;height:790.15pt;z-index:251683840;visibility:visible;mso-wrap-style:square;mso-width-percent:920;mso-height-percent:940;mso-wrap-distance-left:9pt;mso-wrap-distance-top:0;mso-wrap-distance-right:9pt;mso-wrap-distance-bottom:0;mso-position-horizontal:center;mso-position-horizontal-relative:page;mso-position-vertical:center;mso-position-vertical-relative:page;mso-width-percent:920;mso-height-percent:940;mso-width-relative:page;mso-height-relative:page;v-text-anchor:top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" o:allowincell="f" filled="f" fillcolor="black" strokecolor="black [3213]" strokeweight="1pt">
              <w10:wrap anchorx="page" anchory="page"/>
            </v:roundrect>
          </w:pict>
        </mc:Fallback>
      </mc:AlternateContent>
    </w:r>
    <w:r>
      <w:rPr>
        <w:noProof/>
        <w:sz w:val="20"/>
        <w:szCs w:val="20"/>
        <w:lang w:eastAsia="it-IT"/>
      </w:rPr>
      <mc:AlternateContent>
        <mc:Choice Requires="wps">
          <w:drawing>
            <wp:anchor distT="0" distB="0" distL="114300" distR="114300" simplePos="0" relativeHeight="251682816" behindDoc="0" locked="0" layoutInCell="0" allowOverlap="1">
              <wp:simplePos x="0" y="0"/>
              <wp:positionH relativeFrom="leftMargin">
                <wp:align>right</wp:align>
              </wp:positionH>
              <wp:positionV relativeFrom="bottomMargin">
                <wp:align>top</wp:align>
              </wp:positionV>
              <wp:extent cx="520700" cy="520700"/>
              <wp:effectExtent l="6350" t="635" r="6350" b="2540"/>
              <wp:wrapNone/>
              <wp:docPr id="7" name="Oval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0700" cy="520700"/>
                      </a:xfrm>
                      <a:prstGeom prst="ellipse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63416" w:rsidRDefault="00963416">
                          <w:pPr>
                            <w:pStyle w:val="Nessunaspaziatura"/>
                            <w:jc w:val="center"/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 w:rsidR="001C40C0" w:rsidRPr="001C40C0">
                            <w:rPr>
                              <w:noProof/>
                              <w:color w:val="FFFFFF" w:themeColor="background1"/>
                              <w:sz w:val="40"/>
                              <w:szCs w:val="40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27" o:spid="_x0000_s1029" style="position:absolute;margin-left:-10.2pt;margin-top:0;width:41pt;height:41pt;z-index:251682816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top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" o:allowincell="f" fillcolor="#d34817 [3204]" stroked="f">
              <v:textbox inset="0,0,0,0">
                <w:txbxContent>
                  <w:p w:rsidR="00963416" w:rsidRDefault="00963416">
                    <w:pPr>
                      <w:pStyle w:val="Nessunaspaziatura"/>
                      <w:jc w:val="center"/>
                      <w:rPr>
                        <w:color w:val="FFFFFF" w:themeColor="background1"/>
                        <w:sz w:val="40"/>
                        <w:szCs w:val="40"/>
                      </w:rPr>
                    </w:pPr>
                    <w:r>
                      <w:fldChar w:fldCharType="begin"/>
                    </w:r>
                    <w:r>
                      <w:instrText xml:space="preserve"> PAGE  \* Arabic  \* MERGEFORMAT </w:instrText>
                    </w:r>
                    <w:r>
                      <w:fldChar w:fldCharType="separate"/>
                    </w:r>
                    <w:r w:rsidR="001C40C0" w:rsidRPr="001C40C0">
                      <w:rPr>
                        <w:noProof/>
                        <w:color w:val="FFFFFF" w:themeColor="background1"/>
                        <w:sz w:val="40"/>
                        <w:szCs w:val="40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</w:p>
  <w:p w:rsidR="00963416" w:rsidRDefault="00963416">
    <w:pPr>
      <w:pStyle w:val="Pidipagina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416" w:rsidRDefault="00E351FD">
    <w:pPr>
      <w:pStyle w:val="Pidipagina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8480" behindDoc="0" locked="0" layoutInCell="0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931660" cy="10030460"/>
              <wp:effectExtent l="6985" t="6350" r="14605" b="12065"/>
              <wp:wrapNone/>
              <wp:docPr id="6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931660" cy="10030460"/>
                      </a:xfrm>
                      <a:prstGeom prst="roundRect">
                        <a:avLst>
                          <a:gd name="adj" fmla="val 4023"/>
                        </a:avLst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92000</wp14:pctWidth>
              </wp14:sizeRelH>
              <wp14:sizeRelV relativeFrom="page">
                <wp14:pctHeight>94000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>
          <w:pict>
            <v:roundrect w14:anchorId="10996C52" id="AutoShape 11" o:spid="_x0000_s1026" style="position:absolute;margin-left:0;margin-top:0;width:545.8pt;height:789.8pt;z-index:251668480;visibility:visible;mso-wrap-style:square;mso-width-percent:920;mso-height-percent:940;mso-wrap-distance-left:9pt;mso-wrap-distance-top:0;mso-wrap-distance-right:9pt;mso-wrap-distance-bottom:0;mso-position-horizontal:center;mso-position-horizontal-relative:page;mso-position-vertical:center;mso-position-vertical-relative:page;mso-width-percent:920;mso-height-percent:940;mso-width-relative:page;mso-height-relative:page;v-text-anchor:top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" o:allowincell="f" filled="f" fillcolor="black" strokecolor="black [3213]" strokeweight="1pt">
              <w10:wrap anchorx="page" anchory="page"/>
            </v:round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7456" behindDoc="0" locked="0" layoutInCell="0" allowOverlap="1">
              <wp:simplePos x="0" y="0"/>
              <wp:positionH relativeFrom="leftMargin">
                <wp:align>right</wp:align>
              </wp:positionH>
              <wp:positionV relativeFrom="bottomMargin">
                <wp:align>top</wp:align>
              </wp:positionV>
              <wp:extent cx="520700" cy="520700"/>
              <wp:effectExtent l="1270" t="635" r="1905" b="2540"/>
              <wp:wrapNone/>
              <wp:docPr id="5" name="Oval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0700" cy="520700"/>
                      </a:xfrm>
                      <a:prstGeom prst="ellipse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63416" w:rsidRDefault="00E9779A">
                          <w:pPr>
                            <w:pStyle w:val="Nessunaspaziatura"/>
                            <w:jc w:val="center"/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>
          <w:pict>
            <v:oval id="Oval 10" o:spid="_x0000_s1030" style="position:absolute;margin-left:-10.2pt;margin-top:0;width:41pt;height:41pt;z-index:251667456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top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" o:allowincell="f" fillcolor="#d34817 [3204]" stroked="f">
              <v:textbox inset="0,0,0,0">
                <w:txbxContent>
                  <w:p w:rsidR="00963416" w:rsidRDefault="00E9779A">
                    <w:pPr>
                      <w:pStyle w:val="Nessunaspaziatura"/>
                      <w:jc w:val="center"/>
                      <w:rPr>
                        <w:color w:val="FFFFFF" w:themeColor="background1"/>
                        <w:sz w:val="40"/>
                        <w:szCs w:val="40"/>
                      </w:rPr>
                    </w:pPr>
                    <w:r>
                      <w:rPr>
                        <w:color w:val="FFFFFF" w:themeColor="background1"/>
                        <w:sz w:val="40"/>
                        <w:szCs w:val="40"/>
                      </w:rPr>
                      <w:t>1</w:t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6041" w:rsidRDefault="00EB6041">
      <w:pPr>
        <w:spacing w:after="0" w:line="240" w:lineRule="auto"/>
      </w:pPr>
      <w:r>
        <w:separator/>
      </w:r>
    </w:p>
  </w:footnote>
  <w:footnote w:type="continuationSeparator" w:id="0">
    <w:p w:rsidR="00EB6041" w:rsidRDefault="00EB60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81" w:type="dxa"/>
      <w:tblInd w:w="-27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27"/>
      <w:gridCol w:w="5103"/>
      <w:gridCol w:w="2551"/>
    </w:tblGrid>
    <w:tr w:rsidR="00473F7C" w:rsidTr="001F75C2">
      <w:trPr>
        <w:trHeight w:hRule="exact" w:val="1284"/>
        <w:tblHeader/>
      </w:trPr>
      <w:tc>
        <w:tcPr>
          <w:tcW w:w="2127" w:type="dxa"/>
          <w:shd w:val="clear" w:color="auto" w:fill="auto"/>
          <w:vAlign w:val="center"/>
        </w:tcPr>
        <w:p w:rsidR="00473F7C" w:rsidRDefault="00473F7C" w:rsidP="00473F7C">
          <w:pPr>
            <w:snapToGrid w:val="0"/>
            <w:rPr>
              <w:rFonts w:ascii="Frutiger 65 Bold" w:hAnsi="Frutiger 65 Bold" w:cs="TTE525A648t00"/>
            </w:rPr>
          </w:pPr>
          <w:r w:rsidRPr="00B53FE6">
            <w:rPr>
              <w:noProof/>
              <w:lang w:eastAsia="it-IT"/>
            </w:rPr>
            <w:drawing>
              <wp:inline distT="0" distB="0" distL="0" distR="0" wp14:anchorId="035EDF70" wp14:editId="69AE7A4A">
                <wp:extent cx="1282700" cy="787400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2700" cy="787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shd w:val="clear" w:color="auto" w:fill="auto"/>
          <w:vAlign w:val="center"/>
        </w:tcPr>
        <w:p w:rsidR="00473F7C" w:rsidRPr="001A5DCD" w:rsidRDefault="00473F7C" w:rsidP="00473F7C">
          <w:pPr>
            <w:autoSpaceDE w:val="0"/>
            <w:rPr>
              <w:rFonts w:ascii="Frutiger 65 Bold" w:hAnsi="Frutiger 65 Bold" w:cs="TTE525A648t00"/>
              <w:sz w:val="24"/>
              <w:szCs w:val="24"/>
            </w:rPr>
          </w:pPr>
          <w:proofErr w:type="gramStart"/>
          <w:r w:rsidRPr="005865D2">
            <w:rPr>
              <w:rFonts w:ascii="Frutiger 65 Bold" w:hAnsi="Frutiger 65 Bold" w:cs="TTE525A648t00"/>
              <w:szCs w:val="24"/>
            </w:rPr>
            <w:t>Direzione  Educazione</w:t>
          </w:r>
          <w:proofErr w:type="gramEnd"/>
          <w:r w:rsidRPr="005865D2">
            <w:rPr>
              <w:rFonts w:ascii="Frutiger 65 Bold" w:hAnsi="Frutiger 65 Bold" w:cs="TTE525A648t00"/>
              <w:szCs w:val="24"/>
            </w:rPr>
            <w:t xml:space="preserve">  </w:t>
          </w:r>
          <w:r w:rsidRPr="005865D2">
            <w:rPr>
              <w:rFonts w:ascii="Frutiger 65 Bold" w:hAnsi="Frutiger 65 Bold" w:cs="TTE525A648t00"/>
              <w:szCs w:val="24"/>
            </w:rPr>
            <w:br/>
            <w:t xml:space="preserve">Area Servizi Scolastici e Educativi </w:t>
          </w:r>
          <w:r w:rsidRPr="005865D2">
            <w:rPr>
              <w:rFonts w:ascii="Frutiger 65 Bold" w:hAnsi="Frutiger 65 Bold" w:cs="TTE525A648t00"/>
              <w:szCs w:val="24"/>
            </w:rPr>
            <w:br/>
            <w:t>Civico Polo Scolastico Paritario “A. Manzoni”</w:t>
          </w:r>
        </w:p>
      </w:tc>
      <w:tc>
        <w:tcPr>
          <w:tcW w:w="2551" w:type="dxa"/>
          <w:shd w:val="clear" w:color="auto" w:fill="auto"/>
          <w:vAlign w:val="center"/>
        </w:tcPr>
        <w:p w:rsidR="00473F7C" w:rsidRPr="001A5DCD" w:rsidRDefault="00E02E7C" w:rsidP="00473F7C">
          <w:pPr>
            <w:autoSpaceDE w:val="0"/>
            <w:jc w:val="center"/>
            <w:rPr>
              <w:sz w:val="24"/>
              <w:szCs w:val="24"/>
            </w:rPr>
          </w:pPr>
          <w:r>
            <w:rPr>
              <w:noProof/>
              <w:sz w:val="24"/>
              <w:szCs w:val="24"/>
              <w:lang w:eastAsia="it-IT"/>
            </w:rPr>
            <w:drawing>
              <wp:anchor distT="0" distB="0" distL="114300" distR="114300" simplePos="0" relativeHeight="251687936" behindDoc="0" locked="0" layoutInCell="1" allowOverlap="1" wp14:anchorId="35EA6A2C" wp14:editId="7CF7F10C">
                <wp:simplePos x="0" y="0"/>
                <wp:positionH relativeFrom="column">
                  <wp:posOffset>172085</wp:posOffset>
                </wp:positionH>
                <wp:positionV relativeFrom="paragraph">
                  <wp:posOffset>-135255</wp:posOffset>
                </wp:positionV>
                <wp:extent cx="1266825" cy="1119505"/>
                <wp:effectExtent l="0" t="0" r="9525" b="4445"/>
                <wp:wrapNone/>
                <wp:docPr id="15" name="Immagine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" name="SEMI NUDO definitivo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66825" cy="11195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473F7C" w:rsidRPr="00473F7C" w:rsidRDefault="00473F7C" w:rsidP="0017723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81" w:type="dxa"/>
      <w:tblInd w:w="-27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27"/>
      <w:gridCol w:w="5103"/>
      <w:gridCol w:w="2551"/>
    </w:tblGrid>
    <w:tr w:rsidR="005865D2" w:rsidTr="005865D2">
      <w:trPr>
        <w:trHeight w:hRule="exact" w:val="1284"/>
        <w:tblHeader/>
      </w:trPr>
      <w:tc>
        <w:tcPr>
          <w:tcW w:w="2127" w:type="dxa"/>
          <w:shd w:val="clear" w:color="auto" w:fill="auto"/>
          <w:vAlign w:val="center"/>
        </w:tcPr>
        <w:p w:rsidR="005865D2" w:rsidRDefault="005865D2" w:rsidP="005865D2">
          <w:pPr>
            <w:snapToGrid w:val="0"/>
            <w:rPr>
              <w:rFonts w:ascii="Frutiger 65 Bold" w:hAnsi="Frutiger 65 Bold" w:cs="TTE525A648t00"/>
            </w:rPr>
          </w:pPr>
          <w:r w:rsidRPr="00B53FE6">
            <w:rPr>
              <w:noProof/>
              <w:lang w:eastAsia="it-IT"/>
            </w:rPr>
            <w:drawing>
              <wp:inline distT="0" distB="0" distL="0" distR="0">
                <wp:extent cx="1282700" cy="787400"/>
                <wp:effectExtent l="0" t="0" r="0" b="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2700" cy="787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shd w:val="clear" w:color="auto" w:fill="auto"/>
          <w:vAlign w:val="center"/>
        </w:tcPr>
        <w:p w:rsidR="005865D2" w:rsidRPr="001A5DCD" w:rsidRDefault="005865D2" w:rsidP="005865D2">
          <w:pPr>
            <w:autoSpaceDE w:val="0"/>
            <w:rPr>
              <w:rFonts w:ascii="Frutiger 65 Bold" w:hAnsi="Frutiger 65 Bold" w:cs="TTE525A648t00"/>
              <w:sz w:val="24"/>
              <w:szCs w:val="24"/>
            </w:rPr>
          </w:pPr>
          <w:proofErr w:type="gramStart"/>
          <w:r w:rsidRPr="005865D2">
            <w:rPr>
              <w:rFonts w:ascii="Frutiger 65 Bold" w:hAnsi="Frutiger 65 Bold" w:cs="TTE525A648t00"/>
              <w:szCs w:val="24"/>
            </w:rPr>
            <w:t>Direzione  Educazione</w:t>
          </w:r>
          <w:proofErr w:type="gramEnd"/>
          <w:r w:rsidRPr="005865D2">
            <w:rPr>
              <w:rFonts w:ascii="Frutiger 65 Bold" w:hAnsi="Frutiger 65 Bold" w:cs="TTE525A648t00"/>
              <w:szCs w:val="24"/>
            </w:rPr>
            <w:t xml:space="preserve">  </w:t>
          </w:r>
          <w:r w:rsidRPr="005865D2">
            <w:rPr>
              <w:rFonts w:ascii="Frutiger 65 Bold" w:hAnsi="Frutiger 65 Bold" w:cs="TTE525A648t00"/>
              <w:szCs w:val="24"/>
            </w:rPr>
            <w:br/>
            <w:t xml:space="preserve">Area Servizi Scolastici e Educativi </w:t>
          </w:r>
          <w:r w:rsidRPr="005865D2">
            <w:rPr>
              <w:rFonts w:ascii="Frutiger 65 Bold" w:hAnsi="Frutiger 65 Bold" w:cs="TTE525A648t00"/>
              <w:szCs w:val="24"/>
            </w:rPr>
            <w:br/>
            <w:t>Civico Polo Scolastico Paritario “A. Manzoni”</w:t>
          </w:r>
        </w:p>
      </w:tc>
      <w:tc>
        <w:tcPr>
          <w:tcW w:w="2551" w:type="dxa"/>
          <w:shd w:val="clear" w:color="auto" w:fill="auto"/>
          <w:vAlign w:val="center"/>
        </w:tcPr>
        <w:p w:rsidR="005865D2" w:rsidRPr="001A5DCD" w:rsidRDefault="00E02E7C" w:rsidP="005865D2">
          <w:pPr>
            <w:autoSpaceDE w:val="0"/>
            <w:jc w:val="center"/>
            <w:rPr>
              <w:sz w:val="24"/>
              <w:szCs w:val="24"/>
            </w:rPr>
          </w:pPr>
          <w:r>
            <w:rPr>
              <w:noProof/>
              <w:sz w:val="24"/>
              <w:szCs w:val="24"/>
              <w:lang w:eastAsia="it-IT"/>
            </w:rPr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137795</wp:posOffset>
                </wp:positionH>
                <wp:positionV relativeFrom="paragraph">
                  <wp:posOffset>-160020</wp:posOffset>
                </wp:positionV>
                <wp:extent cx="1266825" cy="1119505"/>
                <wp:effectExtent l="0" t="0" r="9525" b="4445"/>
                <wp:wrapNone/>
                <wp:docPr id="14" name="Immagin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" name="SEMI NUDO definitivo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66825" cy="11195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963416" w:rsidRPr="005865D2" w:rsidRDefault="00963416" w:rsidP="005865D2">
    <w:pPr>
      <w:pStyle w:val="Intestazione"/>
      <w:jc w:val="center"/>
      <w:rPr>
        <w:color w:val="A5A1A1" w:themeColor="text2" w:themeTint="99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E0C0C54A"/>
    <w:lvl w:ilvl="0">
      <w:start w:val="1"/>
      <w:numFmt w:val="bullet"/>
      <w:pStyle w:val="Puntoelenco5"/>
      <w:lvlText w:val="○"/>
      <w:lvlJc w:val="left"/>
      <w:pPr>
        <w:ind w:left="1800" w:hanging="360"/>
      </w:pPr>
      <w:rPr>
        <w:rFonts w:ascii="Monotype Corsiva" w:hAnsi="Monotype Corsiva" w:hint="default"/>
        <w:color w:val="A28E6A" w:themeColor="accent3"/>
      </w:rPr>
    </w:lvl>
  </w:abstractNum>
  <w:abstractNum w:abstractNumId="1" w15:restartNumberingAfterBreak="0">
    <w:nsid w:val="FFFFFF81"/>
    <w:multiLevelType w:val="singleLevel"/>
    <w:tmpl w:val="9A8A1DFA"/>
    <w:lvl w:ilvl="0">
      <w:start w:val="1"/>
      <w:numFmt w:val="bullet"/>
      <w:pStyle w:val="Puntoelenco4"/>
      <w:lvlText w:val=""/>
      <w:lvlJc w:val="left"/>
      <w:pPr>
        <w:ind w:left="1440" w:hanging="360"/>
      </w:pPr>
      <w:rPr>
        <w:rFonts w:ascii="Symbol" w:hAnsi="Symbol" w:hint="default"/>
        <w:color w:val="A28E6A" w:themeColor="accent3"/>
      </w:rPr>
    </w:lvl>
  </w:abstractNum>
  <w:abstractNum w:abstractNumId="2" w15:restartNumberingAfterBreak="0">
    <w:nsid w:val="FFFFFF82"/>
    <w:multiLevelType w:val="singleLevel"/>
    <w:tmpl w:val="4AAC3C4A"/>
    <w:lvl w:ilvl="0">
      <w:start w:val="1"/>
      <w:numFmt w:val="bullet"/>
      <w:pStyle w:val="Puntoelenco3"/>
      <w:lvlText w:val=""/>
      <w:lvlJc w:val="left"/>
      <w:pPr>
        <w:ind w:left="1080" w:hanging="360"/>
      </w:pPr>
      <w:rPr>
        <w:rFonts w:ascii="Symbol" w:hAnsi="Symbol" w:hint="default"/>
        <w:color w:val="EE8C69" w:themeColor="accent1" w:themeTint="99"/>
      </w:rPr>
    </w:lvl>
  </w:abstractNum>
  <w:abstractNum w:abstractNumId="3" w15:restartNumberingAfterBreak="0">
    <w:nsid w:val="FFFFFF83"/>
    <w:multiLevelType w:val="singleLevel"/>
    <w:tmpl w:val="3EFA84BC"/>
    <w:lvl w:ilvl="0">
      <w:start w:val="1"/>
      <w:numFmt w:val="bullet"/>
      <w:pStyle w:val="Puntoelenco2"/>
      <w:lvlText w:val=""/>
      <w:lvlJc w:val="left"/>
      <w:pPr>
        <w:ind w:left="720" w:hanging="360"/>
      </w:pPr>
      <w:rPr>
        <w:rFonts w:ascii="Symbol" w:hAnsi="Symbol" w:hint="default"/>
        <w:color w:val="D34817" w:themeColor="accent1"/>
      </w:rPr>
    </w:lvl>
  </w:abstractNum>
  <w:abstractNum w:abstractNumId="4" w15:restartNumberingAfterBreak="0">
    <w:nsid w:val="FFFFFF89"/>
    <w:multiLevelType w:val="singleLevel"/>
    <w:tmpl w:val="3932A106"/>
    <w:lvl w:ilvl="0">
      <w:start w:val="1"/>
      <w:numFmt w:val="bullet"/>
      <w:pStyle w:val="Puntoelenco"/>
      <w:lvlText w:val=""/>
      <w:lvlJc w:val="left"/>
      <w:pPr>
        <w:ind w:left="360" w:hanging="360"/>
      </w:pPr>
      <w:rPr>
        <w:rFonts w:ascii="Symbol" w:hAnsi="Symbol" w:hint="default"/>
        <w:color w:val="9D3511" w:themeColor="accent1" w:themeShade="BF"/>
      </w:rPr>
    </w:lvl>
  </w:abstractNum>
  <w:abstractNum w:abstractNumId="5" w15:restartNumberingAfterBreak="0">
    <w:nsid w:val="2173723A"/>
    <w:multiLevelType w:val="hybridMultilevel"/>
    <w:tmpl w:val="EC52AC72"/>
    <w:lvl w:ilvl="0" w:tplc="E31A0042">
      <w:start w:val="1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527F6"/>
    <w:multiLevelType w:val="hybridMultilevel"/>
    <w:tmpl w:val="9E24344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616838"/>
    <w:multiLevelType w:val="hybridMultilevel"/>
    <w:tmpl w:val="A43E6F96"/>
    <w:lvl w:ilvl="0" w:tplc="A36253E4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C90926"/>
    <w:multiLevelType w:val="hybridMultilevel"/>
    <w:tmpl w:val="2B60632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D64FAF"/>
    <w:multiLevelType w:val="hybridMultilevel"/>
    <w:tmpl w:val="7A546AC4"/>
    <w:lvl w:ilvl="0" w:tplc="04100015">
      <w:start w:val="1"/>
      <w:numFmt w:val="upp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2241CEE"/>
    <w:multiLevelType w:val="hybridMultilevel"/>
    <w:tmpl w:val="2AE8744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F8563F"/>
    <w:multiLevelType w:val="hybridMultilevel"/>
    <w:tmpl w:val="F2C0346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C926E2"/>
    <w:multiLevelType w:val="hybridMultilevel"/>
    <w:tmpl w:val="CF58E92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EB2C12"/>
    <w:multiLevelType w:val="hybridMultilevel"/>
    <w:tmpl w:val="E8BC0748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62F34EFA"/>
    <w:multiLevelType w:val="hybridMultilevel"/>
    <w:tmpl w:val="20920BD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234890"/>
    <w:multiLevelType w:val="hybridMultilevel"/>
    <w:tmpl w:val="3E385DF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330206"/>
    <w:multiLevelType w:val="hybridMultilevel"/>
    <w:tmpl w:val="B8DC441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4716A8"/>
    <w:multiLevelType w:val="hybridMultilevel"/>
    <w:tmpl w:val="B5621DA2"/>
    <w:lvl w:ilvl="0" w:tplc="0410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5"/>
  </w:num>
  <w:num w:numId="17">
    <w:abstractNumId w:val="7"/>
  </w:num>
  <w:num w:numId="18">
    <w:abstractNumId w:val="13"/>
  </w:num>
  <w:num w:numId="19">
    <w:abstractNumId w:val="9"/>
  </w:num>
  <w:num w:numId="20">
    <w:abstractNumId w:val="10"/>
  </w:num>
  <w:num w:numId="21">
    <w:abstractNumId w:val="16"/>
  </w:num>
  <w:num w:numId="22">
    <w:abstractNumId w:val="8"/>
  </w:num>
  <w:num w:numId="23">
    <w:abstractNumId w:val="12"/>
  </w:num>
  <w:num w:numId="24">
    <w:abstractNumId w:val="6"/>
  </w:num>
  <w:num w:numId="25">
    <w:abstractNumId w:val="14"/>
  </w:num>
  <w:num w:numId="26">
    <w:abstractNumId w:val="11"/>
  </w:num>
  <w:num w:numId="27">
    <w:abstractNumId w:val="5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DateAndTime/>
  <w:proofState w:spelling="clean" w:grammar="clean"/>
  <w:attachedTemplate r:id="rId1"/>
  <w:defaultTabStop w:val="709"/>
  <w:hyphenationZone w:val="28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5D2"/>
    <w:rsid w:val="000134C9"/>
    <w:rsid w:val="00122F70"/>
    <w:rsid w:val="00144A05"/>
    <w:rsid w:val="001460BB"/>
    <w:rsid w:val="0017723E"/>
    <w:rsid w:val="00186F68"/>
    <w:rsid w:val="001C40C0"/>
    <w:rsid w:val="00223EC2"/>
    <w:rsid w:val="00230DED"/>
    <w:rsid w:val="0028307D"/>
    <w:rsid w:val="0030728E"/>
    <w:rsid w:val="00307D51"/>
    <w:rsid w:val="00350338"/>
    <w:rsid w:val="003C539B"/>
    <w:rsid w:val="00417965"/>
    <w:rsid w:val="00437F15"/>
    <w:rsid w:val="00473F7C"/>
    <w:rsid w:val="004C43DC"/>
    <w:rsid w:val="0053348D"/>
    <w:rsid w:val="00552724"/>
    <w:rsid w:val="005865D2"/>
    <w:rsid w:val="005B67BD"/>
    <w:rsid w:val="005E098B"/>
    <w:rsid w:val="005F7F35"/>
    <w:rsid w:val="006F0267"/>
    <w:rsid w:val="0070109A"/>
    <w:rsid w:val="007C3DB6"/>
    <w:rsid w:val="00811C0B"/>
    <w:rsid w:val="00835376"/>
    <w:rsid w:val="00874BC5"/>
    <w:rsid w:val="008E71CE"/>
    <w:rsid w:val="00963416"/>
    <w:rsid w:val="009F31A2"/>
    <w:rsid w:val="00A02E09"/>
    <w:rsid w:val="00A23F1C"/>
    <w:rsid w:val="00A33745"/>
    <w:rsid w:val="00A67AF4"/>
    <w:rsid w:val="00B050AC"/>
    <w:rsid w:val="00B625AE"/>
    <w:rsid w:val="00B705EA"/>
    <w:rsid w:val="00BA28D8"/>
    <w:rsid w:val="00BA792C"/>
    <w:rsid w:val="00BB48EF"/>
    <w:rsid w:val="00BC6FB9"/>
    <w:rsid w:val="00BE69B6"/>
    <w:rsid w:val="00CB1D0A"/>
    <w:rsid w:val="00CF046C"/>
    <w:rsid w:val="00CF30D8"/>
    <w:rsid w:val="00D05871"/>
    <w:rsid w:val="00D07194"/>
    <w:rsid w:val="00D32739"/>
    <w:rsid w:val="00D753F3"/>
    <w:rsid w:val="00D84101"/>
    <w:rsid w:val="00DD55E9"/>
    <w:rsid w:val="00E02E7C"/>
    <w:rsid w:val="00E351FD"/>
    <w:rsid w:val="00E9779A"/>
    <w:rsid w:val="00EB6041"/>
    <w:rsid w:val="00EC4050"/>
    <w:rsid w:val="00EC422B"/>
    <w:rsid w:val="00EF264B"/>
    <w:rsid w:val="00EF2D31"/>
    <w:rsid w:val="00F121F2"/>
    <w:rsid w:val="00F174DD"/>
    <w:rsid w:val="00F7353B"/>
    <w:rsid w:val="00F90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3187F989-E1F2-4D91-AEB6-396DF3888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7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7" w:unhideWhenUsed="1" w:qFormat="1"/>
    <w:lsdException w:name="List Bullet 3" w:semiHidden="1" w:uiPriority="37" w:unhideWhenUsed="1" w:qFormat="1"/>
    <w:lsdException w:name="List Bullet 4" w:semiHidden="1" w:uiPriority="37" w:unhideWhenUsed="1" w:qFormat="1"/>
    <w:lsdException w:name="List Bullet 5" w:semiHidden="1" w:uiPriority="37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4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 w:qFormat="1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63416"/>
    <w:pPr>
      <w:spacing w:after="160"/>
    </w:pPr>
    <w:rPr>
      <w:rFonts w:eastAsiaTheme="minorEastAsia"/>
      <w:color w:val="000000" w:themeColor="text1"/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semiHidden/>
    <w:unhideWhenUsed/>
    <w:rsid w:val="00963416"/>
    <w:pPr>
      <w:spacing w:before="300" w:after="40" w:line="240" w:lineRule="auto"/>
      <w:outlineLvl w:val="0"/>
    </w:pPr>
    <w:rPr>
      <w:rFonts w:asciiTheme="majorHAnsi" w:eastAsiaTheme="majorEastAsia" w:hAnsiTheme="majorHAnsi" w:cstheme="majorBidi"/>
      <w:b/>
      <w:bCs/>
      <w:color w:val="9D3511" w:themeColor="accent1" w:themeShade="BF"/>
      <w:spacing w:val="20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rsid w:val="00963416"/>
    <w:pPr>
      <w:spacing w:before="240" w:after="40" w:line="240" w:lineRule="auto"/>
      <w:outlineLvl w:val="1"/>
    </w:pPr>
    <w:rPr>
      <w:rFonts w:asciiTheme="majorHAnsi" w:eastAsiaTheme="majorEastAsia" w:hAnsiTheme="majorHAnsi" w:cstheme="majorBidi"/>
      <w:b/>
      <w:bCs/>
      <w:color w:val="9D3511" w:themeColor="accent1" w:themeShade="BF"/>
      <w:spacing w:val="20"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63416"/>
    <w:pPr>
      <w:spacing w:before="200" w:after="40" w:line="240" w:lineRule="auto"/>
      <w:outlineLvl w:val="2"/>
    </w:pPr>
    <w:rPr>
      <w:rFonts w:asciiTheme="majorHAnsi" w:eastAsiaTheme="majorEastAsia" w:hAnsiTheme="majorHAnsi" w:cstheme="majorBidi"/>
      <w:b/>
      <w:bCs/>
      <w:color w:val="D34817" w:themeColor="accent1"/>
      <w:spacing w:val="20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63416"/>
    <w:pPr>
      <w:spacing w:before="240" w:after="0"/>
      <w:outlineLvl w:val="3"/>
    </w:pPr>
    <w:rPr>
      <w:rFonts w:asciiTheme="majorHAnsi" w:eastAsiaTheme="majorEastAsia" w:hAnsiTheme="majorHAnsi" w:cstheme="majorBidi"/>
      <w:b/>
      <w:bCs/>
      <w:color w:val="7B6A4D" w:themeColor="accent3" w:themeShade="BF"/>
      <w:spacing w:val="20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63416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i/>
      <w:iCs/>
      <w:color w:val="7B6A4D" w:themeColor="accent3" w:themeShade="BF"/>
      <w:spacing w:val="20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63416"/>
    <w:pPr>
      <w:spacing w:before="200" w:after="0"/>
      <w:outlineLvl w:val="5"/>
    </w:pPr>
    <w:rPr>
      <w:rFonts w:asciiTheme="majorHAnsi" w:eastAsiaTheme="majorEastAsia" w:hAnsiTheme="majorHAnsi" w:cstheme="majorBidi"/>
      <w:color w:val="524633" w:themeColor="accent3" w:themeShade="7F"/>
      <w:spacing w:val="10"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63416"/>
    <w:p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524633" w:themeColor="accent3" w:themeShade="7F"/>
      <w:spacing w:val="10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63416"/>
    <w:pPr>
      <w:spacing w:before="200" w:after="0"/>
      <w:outlineLvl w:val="7"/>
    </w:pPr>
    <w:rPr>
      <w:rFonts w:asciiTheme="majorHAnsi" w:eastAsiaTheme="majorEastAsia" w:hAnsiTheme="majorHAnsi" w:cstheme="majorBidi"/>
      <w:color w:val="D34817" w:themeColor="accent1"/>
      <w:spacing w:val="1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63416"/>
    <w:p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D34817" w:themeColor="accent1"/>
      <w:spacing w:val="1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1"/>
    <w:qFormat/>
    <w:rsid w:val="00963416"/>
    <w:pPr>
      <w:spacing w:after="0" w:line="240" w:lineRule="auto"/>
    </w:pPr>
    <w:rPr>
      <w:rFonts w:eastAsiaTheme="minorEastAsia"/>
      <w:lang w:val="it-I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dipagina">
    <w:name w:val="footer"/>
    <w:basedOn w:val="Normale"/>
    <w:link w:val="PidipaginaCarattere"/>
    <w:uiPriority w:val="99"/>
    <w:semiHidden/>
    <w:unhideWhenUsed/>
    <w:rsid w:val="00963416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963416"/>
    <w:rPr>
      <w:color w:val="000000" w:themeColor="text1"/>
    </w:rPr>
  </w:style>
  <w:style w:type="paragraph" w:styleId="Nessunaspaziatura">
    <w:name w:val="No Spacing"/>
    <w:basedOn w:val="Normale"/>
    <w:uiPriority w:val="1"/>
    <w:qFormat/>
    <w:rsid w:val="00963416"/>
    <w:pPr>
      <w:spacing w:after="0" w:line="240" w:lineRule="auto"/>
    </w:pPr>
  </w:style>
  <w:style w:type="paragraph" w:styleId="Formuladichiusura">
    <w:name w:val="Closing"/>
    <w:basedOn w:val="Normale"/>
    <w:link w:val="FormuladichiusuraCarattere"/>
    <w:uiPriority w:val="7"/>
    <w:unhideWhenUsed/>
    <w:qFormat/>
    <w:rsid w:val="00963416"/>
    <w:pPr>
      <w:spacing w:before="480" w:after="960"/>
      <w:contextualSpacing/>
    </w:pPr>
  </w:style>
  <w:style w:type="character" w:customStyle="1" w:styleId="FormuladichiusuraCarattere">
    <w:name w:val="Formula di chiusura Carattere"/>
    <w:basedOn w:val="Carpredefinitoparagrafo"/>
    <w:link w:val="Formuladichiusura"/>
    <w:uiPriority w:val="7"/>
    <w:rsid w:val="00963416"/>
    <w:rPr>
      <w:rFonts w:eastAsiaTheme="minorEastAsia"/>
      <w:color w:val="000000" w:themeColor="text1"/>
      <w:lang w:val="it-IT"/>
    </w:rPr>
  </w:style>
  <w:style w:type="paragraph" w:customStyle="1" w:styleId="Indirizzodestinatario1">
    <w:name w:val="Indirizzo destinatario1"/>
    <w:basedOn w:val="Nessunaspaziatura"/>
    <w:uiPriority w:val="5"/>
    <w:qFormat/>
    <w:rsid w:val="00963416"/>
    <w:pPr>
      <w:spacing w:after="360"/>
      <w:contextualSpacing/>
    </w:pPr>
  </w:style>
  <w:style w:type="paragraph" w:styleId="Formuladiapertura">
    <w:name w:val="Salutation"/>
    <w:basedOn w:val="Nessunaspaziatura"/>
    <w:next w:val="Normale"/>
    <w:link w:val="FormuladiaperturaCarattere"/>
    <w:uiPriority w:val="6"/>
    <w:unhideWhenUsed/>
    <w:qFormat/>
    <w:rsid w:val="00963416"/>
    <w:pPr>
      <w:spacing w:before="480" w:after="320"/>
      <w:contextualSpacing/>
    </w:pPr>
    <w:rPr>
      <w:b/>
      <w:bCs/>
    </w:rPr>
  </w:style>
  <w:style w:type="character" w:customStyle="1" w:styleId="FormuladiaperturaCarattere">
    <w:name w:val="Formula di apertura Carattere"/>
    <w:basedOn w:val="Carpredefinitoparagrafo"/>
    <w:link w:val="Formuladiapertura"/>
    <w:uiPriority w:val="6"/>
    <w:rsid w:val="00963416"/>
    <w:rPr>
      <w:b/>
      <w:bCs/>
      <w:color w:val="000000" w:themeColor="text1"/>
    </w:rPr>
  </w:style>
  <w:style w:type="paragraph" w:customStyle="1" w:styleId="Indirizzomittente1">
    <w:name w:val="Indirizzo mittente1"/>
    <w:basedOn w:val="Nessunaspaziatura"/>
    <w:uiPriority w:val="3"/>
    <w:qFormat/>
    <w:rsid w:val="00963416"/>
    <w:pPr>
      <w:spacing w:after="360"/>
      <w:contextualSpacing/>
    </w:pPr>
  </w:style>
  <w:style w:type="paragraph" w:styleId="Firma">
    <w:name w:val="Signature"/>
    <w:basedOn w:val="Normale"/>
    <w:link w:val="FirmaCarattere"/>
    <w:uiPriority w:val="8"/>
    <w:unhideWhenUsed/>
    <w:rsid w:val="00963416"/>
    <w:pPr>
      <w:spacing w:after="200"/>
      <w:contextualSpacing/>
    </w:pPr>
  </w:style>
  <w:style w:type="character" w:customStyle="1" w:styleId="FirmaCarattere">
    <w:name w:val="Firma Carattere"/>
    <w:basedOn w:val="Carpredefinitoparagrafo"/>
    <w:link w:val="Firma"/>
    <w:uiPriority w:val="8"/>
    <w:rsid w:val="00963416"/>
    <w:rPr>
      <w:color w:val="000000" w:themeColor="text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3416"/>
    <w:rPr>
      <w:rFonts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3416"/>
    <w:rPr>
      <w:rFonts w:eastAsiaTheme="minorEastAsia" w:hAnsi="Tahoma"/>
      <w:color w:val="000000" w:themeColor="text1"/>
      <w:sz w:val="16"/>
      <w:szCs w:val="16"/>
      <w:lang w:val="it-IT"/>
    </w:rPr>
  </w:style>
  <w:style w:type="paragraph" w:styleId="Testodelblocco">
    <w:name w:val="Block Text"/>
    <w:aliases w:val="Quote"/>
    <w:uiPriority w:val="40"/>
    <w:rsid w:val="00963416"/>
    <w:pPr>
      <w:pBdr>
        <w:top w:val="single" w:sz="2" w:space="10" w:color="EE8C69" w:themeColor="accent1" w:themeTint="99"/>
        <w:bottom w:val="single" w:sz="24" w:space="10" w:color="EE8C69" w:themeColor="accent1" w:themeTint="99"/>
      </w:pBdr>
      <w:spacing w:after="280" w:line="240" w:lineRule="auto"/>
      <w:ind w:left="1440" w:right="1440"/>
      <w:jc w:val="both"/>
    </w:pPr>
    <w:rPr>
      <w:rFonts w:eastAsiaTheme="minorEastAsia"/>
      <w:color w:val="7F7F7F" w:themeColor="background1" w:themeShade="7F"/>
      <w:sz w:val="28"/>
      <w:szCs w:val="28"/>
      <w:lang w:val="it-IT"/>
    </w:rPr>
  </w:style>
  <w:style w:type="character" w:styleId="Titolodellibro">
    <w:name w:val="Book Title"/>
    <w:basedOn w:val="Carpredefinitoparagrafo"/>
    <w:uiPriority w:val="33"/>
    <w:qFormat/>
    <w:rsid w:val="00963416"/>
    <w:rPr>
      <w:rFonts w:asciiTheme="majorHAnsi" w:eastAsiaTheme="majorEastAsia" w:hAnsiTheme="majorHAnsi" w:cstheme="majorBidi"/>
      <w:bCs w:val="0"/>
      <w:i/>
      <w:iCs/>
      <w:color w:val="855D5D" w:themeColor="accent6"/>
      <w:sz w:val="20"/>
      <w:szCs w:val="20"/>
      <w:lang w:val="it-IT"/>
    </w:rPr>
  </w:style>
  <w:style w:type="paragraph" w:styleId="Didascalia">
    <w:name w:val="caption"/>
    <w:basedOn w:val="Normale"/>
    <w:next w:val="Normale"/>
    <w:uiPriority w:val="35"/>
    <w:unhideWhenUsed/>
    <w:qFormat/>
    <w:rsid w:val="00963416"/>
    <w:pPr>
      <w:spacing w:after="0" w:line="240" w:lineRule="auto"/>
    </w:pPr>
    <w:rPr>
      <w:smallCaps/>
      <w:color w:val="732117" w:themeColor="accent2" w:themeShade="BF"/>
      <w:spacing w:val="10"/>
      <w:sz w:val="18"/>
      <w:szCs w:val="18"/>
    </w:rPr>
  </w:style>
  <w:style w:type="paragraph" w:styleId="Data">
    <w:name w:val="Date"/>
    <w:basedOn w:val="Normale"/>
    <w:next w:val="Normale"/>
    <w:link w:val="DataCarattere"/>
    <w:uiPriority w:val="99"/>
    <w:semiHidden/>
    <w:unhideWhenUsed/>
    <w:rsid w:val="00963416"/>
  </w:style>
  <w:style w:type="character" w:customStyle="1" w:styleId="DataCarattere">
    <w:name w:val="Data Carattere"/>
    <w:basedOn w:val="Carpredefinitoparagrafo"/>
    <w:link w:val="Data"/>
    <w:uiPriority w:val="99"/>
    <w:semiHidden/>
    <w:rsid w:val="00963416"/>
    <w:rPr>
      <w:rFonts w:eastAsiaTheme="minorEastAsia"/>
      <w:color w:val="000000" w:themeColor="text1"/>
      <w:lang w:val="it-IT"/>
    </w:rPr>
  </w:style>
  <w:style w:type="character" w:styleId="Enfasicorsivo">
    <w:name w:val="Emphasis"/>
    <w:uiPriority w:val="20"/>
    <w:qFormat/>
    <w:rsid w:val="00963416"/>
    <w:rPr>
      <w:rFonts w:eastAsiaTheme="minorEastAsia" w:cstheme="minorBidi"/>
      <w:b/>
      <w:bCs/>
      <w:i/>
      <w:iCs/>
      <w:color w:val="404040" w:themeColor="text1" w:themeTint="BF"/>
      <w:spacing w:val="2"/>
      <w:w w:val="100"/>
      <w:szCs w:val="22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963416"/>
    <w:pPr>
      <w:tabs>
        <w:tab w:val="center" w:pos="4320"/>
        <w:tab w:val="right" w:pos="864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63416"/>
    <w:rPr>
      <w:color w:val="000000" w:themeColor="text1"/>
    </w:rPr>
  </w:style>
  <w:style w:type="character" w:customStyle="1" w:styleId="Titolo1Carattere">
    <w:name w:val="Titolo 1 Carattere"/>
    <w:basedOn w:val="Carpredefinitoparagrafo"/>
    <w:link w:val="Titolo1"/>
    <w:uiPriority w:val="9"/>
    <w:semiHidden/>
    <w:rsid w:val="00963416"/>
    <w:rPr>
      <w:rFonts w:asciiTheme="majorHAnsi" w:eastAsiaTheme="majorEastAsia" w:hAnsiTheme="majorHAnsi" w:cstheme="majorBidi"/>
      <w:b/>
      <w:bCs/>
      <w:color w:val="9D3511" w:themeColor="accent1" w:themeShade="BF"/>
      <w:spacing w:val="20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63416"/>
    <w:rPr>
      <w:rFonts w:asciiTheme="majorHAnsi" w:eastAsiaTheme="majorEastAsia" w:hAnsiTheme="majorHAnsi" w:cstheme="majorBidi"/>
      <w:b/>
      <w:bCs/>
      <w:color w:val="9D3511" w:themeColor="accent1" w:themeShade="BF"/>
      <w:spacing w:val="2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63416"/>
    <w:rPr>
      <w:rFonts w:asciiTheme="majorHAnsi" w:eastAsiaTheme="majorEastAsia" w:hAnsiTheme="majorHAnsi" w:cstheme="majorBidi"/>
      <w:b/>
      <w:bCs/>
      <w:color w:val="D34817" w:themeColor="accent1"/>
      <w:spacing w:val="2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63416"/>
    <w:rPr>
      <w:rFonts w:asciiTheme="majorHAnsi" w:eastAsiaTheme="majorEastAsia" w:hAnsiTheme="majorHAnsi" w:cstheme="majorBidi"/>
      <w:b/>
      <w:bCs/>
      <w:color w:val="7B6A4D" w:themeColor="accent3" w:themeShade="BF"/>
      <w:spacing w:val="20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63416"/>
    <w:rPr>
      <w:rFonts w:asciiTheme="majorHAnsi" w:eastAsiaTheme="majorEastAsia" w:hAnsiTheme="majorHAnsi" w:cstheme="majorBidi"/>
      <w:b/>
      <w:bCs/>
      <w:i/>
      <w:iCs/>
      <w:color w:val="7B6A4D" w:themeColor="accent3" w:themeShade="BF"/>
      <w:spacing w:val="2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63416"/>
    <w:rPr>
      <w:rFonts w:asciiTheme="majorHAnsi" w:eastAsiaTheme="majorEastAsia" w:hAnsiTheme="majorHAnsi" w:cstheme="majorBidi"/>
      <w:color w:val="524633" w:themeColor="accent3" w:themeShade="7F"/>
      <w:spacing w:val="10"/>
      <w:sz w:val="24"/>
      <w:szCs w:val="24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63416"/>
    <w:rPr>
      <w:rFonts w:asciiTheme="majorHAnsi" w:eastAsiaTheme="majorEastAsia" w:hAnsiTheme="majorHAnsi" w:cstheme="majorBidi"/>
      <w:i/>
      <w:iCs/>
      <w:color w:val="524633" w:themeColor="accent3" w:themeShade="7F"/>
      <w:spacing w:val="10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63416"/>
    <w:rPr>
      <w:rFonts w:asciiTheme="majorHAnsi" w:eastAsiaTheme="majorEastAsia" w:hAnsiTheme="majorHAnsi" w:cstheme="majorBidi"/>
      <w:color w:val="D34817" w:themeColor="accent1"/>
      <w:spacing w:val="1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63416"/>
    <w:rPr>
      <w:rFonts w:asciiTheme="majorHAnsi" w:eastAsiaTheme="majorEastAsia" w:hAnsiTheme="majorHAnsi" w:cstheme="majorBidi"/>
      <w:i/>
      <w:iCs/>
      <w:color w:val="D34817" w:themeColor="accent1"/>
      <w:spacing w:val="10"/>
    </w:rPr>
  </w:style>
  <w:style w:type="character" w:styleId="Collegamentoipertestuale">
    <w:name w:val="Hyperlink"/>
    <w:basedOn w:val="Carpredefinitoparagrafo"/>
    <w:uiPriority w:val="99"/>
    <w:unhideWhenUsed/>
    <w:rsid w:val="00963416"/>
    <w:rPr>
      <w:color w:val="CC9900" w:themeColor="hyperlink"/>
      <w:u w:val="single"/>
    </w:rPr>
  </w:style>
  <w:style w:type="character" w:styleId="Enfasiintensa">
    <w:name w:val="Intense Emphasis"/>
    <w:basedOn w:val="Carpredefinitoparagrafo"/>
    <w:uiPriority w:val="21"/>
    <w:qFormat/>
    <w:rsid w:val="00963416"/>
    <w:rPr>
      <w:rFonts w:asciiTheme="minorHAnsi" w:hAnsiTheme="minorHAnsi"/>
      <w:b/>
      <w:bCs/>
      <w:i/>
      <w:iCs/>
      <w:smallCaps/>
      <w:color w:val="9B2D1F" w:themeColor="accent2"/>
      <w:spacing w:val="2"/>
      <w:w w:val="100"/>
      <w:sz w:val="20"/>
      <w:szCs w:val="20"/>
    </w:rPr>
  </w:style>
  <w:style w:type="paragraph" w:styleId="Citazioneintensa">
    <w:name w:val="Intense Quote"/>
    <w:basedOn w:val="Normale"/>
    <w:link w:val="CitazioneintensaCarattere"/>
    <w:uiPriority w:val="30"/>
    <w:qFormat/>
    <w:rsid w:val="00963416"/>
    <w:pPr>
      <w:pBdr>
        <w:top w:val="single" w:sz="36" w:space="10" w:color="EE8C69" w:themeColor="accent1" w:themeTint="99"/>
        <w:left w:val="single" w:sz="24" w:space="10" w:color="D34817" w:themeColor="accent1"/>
        <w:bottom w:val="single" w:sz="36" w:space="10" w:color="A28E6A" w:themeColor="accent3"/>
        <w:right w:val="single" w:sz="24" w:space="10" w:color="D34817" w:themeColor="accent1"/>
      </w:pBdr>
      <w:shd w:val="clear" w:color="auto" w:fill="D34817" w:themeFill="accent1"/>
      <w:ind w:left="1440" w:right="1440"/>
      <w:jc w:val="center"/>
    </w:pPr>
    <w:rPr>
      <w:rFonts w:asciiTheme="majorHAnsi" w:eastAsiaTheme="majorEastAsia" w:hAnsiTheme="majorHAnsi" w:cstheme="majorBidi"/>
      <w:i/>
      <w:iCs/>
      <w:color w:val="FFFFFF" w:themeColor="background1"/>
      <w:sz w:val="32"/>
      <w:szCs w:val="3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63416"/>
    <w:rPr>
      <w:rFonts w:asciiTheme="majorHAnsi" w:eastAsiaTheme="majorEastAsia" w:hAnsiTheme="majorHAnsi" w:cstheme="majorBidi"/>
      <w:i/>
      <w:iCs/>
      <w:color w:val="FFFFFF" w:themeColor="background1"/>
      <w:sz w:val="32"/>
      <w:szCs w:val="32"/>
      <w:shd w:val="clear" w:color="auto" w:fill="D34817" w:themeFill="accent1"/>
    </w:rPr>
  </w:style>
  <w:style w:type="character" w:styleId="Riferimentointenso">
    <w:name w:val="Intense Reference"/>
    <w:basedOn w:val="Carpredefinitoparagrafo"/>
    <w:uiPriority w:val="32"/>
    <w:qFormat/>
    <w:rsid w:val="00963416"/>
    <w:rPr>
      <w:b/>
      <w:bCs/>
      <w:color w:val="D34817" w:themeColor="accent1"/>
      <w:sz w:val="22"/>
      <w:u w:val="single"/>
    </w:rPr>
  </w:style>
  <w:style w:type="paragraph" w:styleId="Puntoelenco">
    <w:name w:val="List Bullet"/>
    <w:basedOn w:val="Normale"/>
    <w:uiPriority w:val="37"/>
    <w:unhideWhenUsed/>
    <w:qFormat/>
    <w:rsid w:val="00963416"/>
    <w:pPr>
      <w:numPr>
        <w:numId w:val="11"/>
      </w:numPr>
      <w:spacing w:after="0"/>
      <w:contextualSpacing/>
    </w:pPr>
  </w:style>
  <w:style w:type="paragraph" w:styleId="Puntoelenco2">
    <w:name w:val="List Bullet 2"/>
    <w:basedOn w:val="Normale"/>
    <w:uiPriority w:val="37"/>
    <w:unhideWhenUsed/>
    <w:qFormat/>
    <w:rsid w:val="00963416"/>
    <w:pPr>
      <w:numPr>
        <w:numId w:val="12"/>
      </w:numPr>
      <w:spacing w:after="0"/>
    </w:pPr>
  </w:style>
  <w:style w:type="paragraph" w:styleId="Puntoelenco3">
    <w:name w:val="List Bullet 3"/>
    <w:basedOn w:val="Normale"/>
    <w:uiPriority w:val="37"/>
    <w:unhideWhenUsed/>
    <w:qFormat/>
    <w:rsid w:val="00963416"/>
    <w:pPr>
      <w:numPr>
        <w:numId w:val="13"/>
      </w:numPr>
      <w:spacing w:after="0"/>
    </w:pPr>
  </w:style>
  <w:style w:type="paragraph" w:styleId="Puntoelenco4">
    <w:name w:val="List Bullet 4"/>
    <w:basedOn w:val="Normale"/>
    <w:uiPriority w:val="37"/>
    <w:unhideWhenUsed/>
    <w:qFormat/>
    <w:rsid w:val="00963416"/>
    <w:pPr>
      <w:numPr>
        <w:numId w:val="14"/>
      </w:numPr>
      <w:spacing w:after="0"/>
    </w:pPr>
  </w:style>
  <w:style w:type="paragraph" w:styleId="Puntoelenco5">
    <w:name w:val="List Bullet 5"/>
    <w:basedOn w:val="Normale"/>
    <w:uiPriority w:val="37"/>
    <w:unhideWhenUsed/>
    <w:qFormat/>
    <w:rsid w:val="00963416"/>
    <w:pPr>
      <w:numPr>
        <w:numId w:val="15"/>
      </w:numPr>
      <w:spacing w:after="0"/>
    </w:pPr>
  </w:style>
  <w:style w:type="paragraph" w:styleId="Citazione">
    <w:name w:val="Quote"/>
    <w:basedOn w:val="Normale"/>
    <w:link w:val="CitazioneCarattere"/>
    <w:uiPriority w:val="29"/>
    <w:qFormat/>
    <w:rsid w:val="00963416"/>
    <w:rPr>
      <w:i/>
      <w:iCs/>
      <w:color w:val="7F7F7F" w:themeColor="background1" w:themeShade="7F"/>
      <w:sz w:val="24"/>
      <w:szCs w:val="24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63416"/>
    <w:rPr>
      <w:i/>
      <w:iCs/>
      <w:color w:val="7F7F7F" w:themeColor="background1" w:themeShade="7F"/>
      <w:sz w:val="24"/>
      <w:szCs w:val="24"/>
    </w:rPr>
  </w:style>
  <w:style w:type="character" w:styleId="Enfasigrassetto">
    <w:name w:val="Strong"/>
    <w:qFormat/>
    <w:rsid w:val="00963416"/>
    <w:rPr>
      <w:rFonts w:asciiTheme="minorHAnsi" w:eastAsiaTheme="minorEastAsia" w:hAnsiTheme="minorHAnsi" w:cstheme="minorBidi"/>
      <w:b/>
      <w:bCs/>
      <w:iCs w:val="0"/>
      <w:color w:val="9B2D1F" w:themeColor="accent2"/>
      <w:szCs w:val="22"/>
      <w:lang w:val="it-IT"/>
    </w:rPr>
  </w:style>
  <w:style w:type="paragraph" w:styleId="Sottotitolo">
    <w:name w:val="Subtitle"/>
    <w:basedOn w:val="Normale"/>
    <w:link w:val="SottotitoloCarattere"/>
    <w:uiPriority w:val="11"/>
    <w:rsid w:val="00963416"/>
    <w:pPr>
      <w:spacing w:after="480" w:line="240" w:lineRule="auto"/>
      <w:jc w:val="center"/>
    </w:pPr>
    <w:rPr>
      <w:rFonts w:asciiTheme="majorHAnsi" w:eastAsiaTheme="majorEastAsia" w:hAnsiTheme="majorHAnsi" w:cstheme="majorBidi"/>
      <w:color w:val="auto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63416"/>
    <w:rPr>
      <w:rFonts w:asciiTheme="majorHAnsi" w:eastAsiaTheme="majorEastAsia" w:hAnsiTheme="majorHAnsi" w:cstheme="majorBidi"/>
      <w:sz w:val="28"/>
      <w:szCs w:val="28"/>
    </w:rPr>
  </w:style>
  <w:style w:type="character" w:styleId="Enfasidelicata">
    <w:name w:val="Subtle Emphasis"/>
    <w:basedOn w:val="Carpredefinitoparagrafo"/>
    <w:uiPriority w:val="19"/>
    <w:qFormat/>
    <w:rsid w:val="00963416"/>
    <w:rPr>
      <w:rFonts w:asciiTheme="minorHAnsi" w:hAnsiTheme="minorHAnsi"/>
      <w:i/>
      <w:iCs/>
      <w:color w:val="737373" w:themeColor="text1" w:themeTint="8C"/>
      <w:spacing w:val="2"/>
      <w:w w:val="100"/>
      <w:kern w:val="0"/>
      <w:sz w:val="22"/>
    </w:rPr>
  </w:style>
  <w:style w:type="character" w:styleId="Riferimentodelicato">
    <w:name w:val="Subtle Reference"/>
    <w:basedOn w:val="Carpredefinitoparagrafo"/>
    <w:uiPriority w:val="31"/>
    <w:qFormat/>
    <w:rsid w:val="00963416"/>
    <w:rPr>
      <w:color w:val="737373" w:themeColor="text1" w:themeTint="8C"/>
      <w:sz w:val="22"/>
      <w:u w:val="single"/>
    </w:rPr>
  </w:style>
  <w:style w:type="paragraph" w:styleId="Titolo">
    <w:name w:val="Title"/>
    <w:basedOn w:val="Normale"/>
    <w:link w:val="TitoloCarattere"/>
    <w:uiPriority w:val="10"/>
    <w:rsid w:val="00963416"/>
    <w:pPr>
      <w:pBdr>
        <w:bottom w:val="single" w:sz="8" w:space="4" w:color="D34817" w:themeColor="accent1"/>
      </w:pBdr>
      <w:spacing w:line="240" w:lineRule="auto"/>
      <w:contextualSpacing/>
      <w:jc w:val="center"/>
    </w:pPr>
    <w:rPr>
      <w:rFonts w:asciiTheme="majorHAnsi" w:eastAsiaTheme="majorEastAsia" w:hAnsiTheme="majorHAnsi" w:cstheme="majorBidi"/>
      <w:b/>
      <w:bCs/>
      <w:smallCaps/>
      <w:color w:val="D34817" w:themeColor="accent1"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963416"/>
    <w:rPr>
      <w:rFonts w:asciiTheme="majorHAnsi" w:eastAsiaTheme="majorEastAsia" w:hAnsiTheme="majorHAnsi" w:cstheme="majorBidi"/>
      <w:b/>
      <w:bCs/>
      <w:smallCaps/>
      <w:color w:val="D34817" w:themeColor="accent1"/>
      <w:sz w:val="48"/>
      <w:szCs w:val="48"/>
    </w:rPr>
  </w:style>
  <w:style w:type="paragraph" w:styleId="Sommario1">
    <w:name w:val="toc 1"/>
    <w:basedOn w:val="Normale"/>
    <w:next w:val="Normale"/>
    <w:autoRedefine/>
    <w:uiPriority w:val="99"/>
    <w:semiHidden/>
    <w:unhideWhenUsed/>
    <w:qFormat/>
    <w:rsid w:val="00963416"/>
    <w:pPr>
      <w:tabs>
        <w:tab w:val="right" w:leader="dot" w:pos="8630"/>
      </w:tabs>
      <w:spacing w:after="40" w:line="240" w:lineRule="auto"/>
    </w:pPr>
    <w:rPr>
      <w:smallCaps/>
      <w:noProof/>
      <w:color w:val="9B2D1F" w:themeColor="accent2"/>
    </w:rPr>
  </w:style>
  <w:style w:type="paragraph" w:styleId="Sommario2">
    <w:name w:val="toc 2"/>
    <w:basedOn w:val="Normale"/>
    <w:next w:val="Normale"/>
    <w:autoRedefine/>
    <w:uiPriority w:val="99"/>
    <w:semiHidden/>
    <w:unhideWhenUsed/>
    <w:qFormat/>
    <w:rsid w:val="00963416"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Sommario3">
    <w:name w:val="toc 3"/>
    <w:basedOn w:val="Normale"/>
    <w:next w:val="Normale"/>
    <w:autoRedefine/>
    <w:uiPriority w:val="99"/>
    <w:semiHidden/>
    <w:unhideWhenUsed/>
    <w:qFormat/>
    <w:rsid w:val="00963416"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Sommario4">
    <w:name w:val="toc 4"/>
    <w:basedOn w:val="Normale"/>
    <w:next w:val="Normale"/>
    <w:autoRedefine/>
    <w:uiPriority w:val="99"/>
    <w:semiHidden/>
    <w:unhideWhenUsed/>
    <w:qFormat/>
    <w:rsid w:val="00963416"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Sommario5">
    <w:name w:val="toc 5"/>
    <w:basedOn w:val="Normale"/>
    <w:next w:val="Normale"/>
    <w:autoRedefine/>
    <w:uiPriority w:val="99"/>
    <w:semiHidden/>
    <w:unhideWhenUsed/>
    <w:qFormat/>
    <w:rsid w:val="00963416"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Sommario6">
    <w:name w:val="toc 6"/>
    <w:basedOn w:val="Normale"/>
    <w:next w:val="Normale"/>
    <w:autoRedefine/>
    <w:uiPriority w:val="99"/>
    <w:semiHidden/>
    <w:unhideWhenUsed/>
    <w:qFormat/>
    <w:rsid w:val="00963416"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Sommario7">
    <w:name w:val="toc 7"/>
    <w:basedOn w:val="Normale"/>
    <w:next w:val="Normale"/>
    <w:autoRedefine/>
    <w:uiPriority w:val="99"/>
    <w:semiHidden/>
    <w:unhideWhenUsed/>
    <w:qFormat/>
    <w:rsid w:val="00963416"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Sommario8">
    <w:name w:val="toc 8"/>
    <w:basedOn w:val="Normale"/>
    <w:next w:val="Normale"/>
    <w:autoRedefine/>
    <w:uiPriority w:val="99"/>
    <w:semiHidden/>
    <w:unhideWhenUsed/>
    <w:qFormat/>
    <w:rsid w:val="00963416"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Sommario9">
    <w:name w:val="toc 9"/>
    <w:basedOn w:val="Normale"/>
    <w:next w:val="Normale"/>
    <w:autoRedefine/>
    <w:uiPriority w:val="99"/>
    <w:semiHidden/>
    <w:unhideWhenUsed/>
    <w:qFormat/>
    <w:rsid w:val="00963416"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paragraph" w:customStyle="1" w:styleId="Testodata">
    <w:name w:val="Testo data"/>
    <w:basedOn w:val="Normale"/>
    <w:uiPriority w:val="35"/>
    <w:rsid w:val="00963416"/>
    <w:pPr>
      <w:spacing w:before="720" w:after="200"/>
      <w:contextualSpacing/>
    </w:pPr>
  </w:style>
  <w:style w:type="paragraph" w:customStyle="1" w:styleId="Testogrigio">
    <w:name w:val="Testo grigio"/>
    <w:basedOn w:val="Nessunaspaziatura"/>
    <w:uiPriority w:val="35"/>
    <w:qFormat/>
    <w:rsid w:val="00963416"/>
    <w:rPr>
      <w:rFonts w:asciiTheme="majorHAnsi" w:eastAsiaTheme="majorEastAsia" w:hAnsiTheme="majorHAnsi" w:cstheme="majorBidi"/>
      <w:color w:val="7F7F7F" w:themeColor="text1" w:themeTint="80"/>
      <w:sz w:val="20"/>
      <w:szCs w:val="20"/>
    </w:rPr>
  </w:style>
  <w:style w:type="paragraph" w:customStyle="1" w:styleId="Intestazionepari">
    <w:name w:val="Intestazione pari"/>
    <w:basedOn w:val="Nessunaspaziatura"/>
    <w:qFormat/>
    <w:rsid w:val="00963416"/>
    <w:pPr>
      <w:pBdr>
        <w:bottom w:val="single" w:sz="4" w:space="1" w:color="D34817" w:themeColor="accent1"/>
      </w:pBdr>
    </w:pPr>
    <w:rPr>
      <w:b/>
      <w:bCs/>
      <w:color w:val="696464" w:themeColor="text2"/>
      <w:sz w:val="20"/>
    </w:rPr>
  </w:style>
  <w:style w:type="character" w:styleId="Testosegnaposto">
    <w:name w:val="Placeholder Text"/>
    <w:basedOn w:val="Carpredefinitoparagrafo"/>
    <w:uiPriority w:val="99"/>
    <w:semiHidden/>
    <w:rsid w:val="00963416"/>
    <w:rPr>
      <w:color w:val="808080"/>
    </w:rPr>
  </w:style>
  <w:style w:type="paragraph" w:styleId="Paragrafoelenco">
    <w:name w:val="List Paragraph"/>
    <w:basedOn w:val="Normale"/>
    <w:uiPriority w:val="34"/>
    <w:qFormat/>
    <w:rsid w:val="006F0267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A23F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it-IT"/>
    </w:rPr>
  </w:style>
  <w:style w:type="paragraph" w:customStyle="1" w:styleId="Pa2">
    <w:name w:val="Pa2"/>
    <w:basedOn w:val="Normale"/>
    <w:next w:val="Normale"/>
    <w:uiPriority w:val="99"/>
    <w:rsid w:val="004C43DC"/>
    <w:pPr>
      <w:autoSpaceDE w:val="0"/>
      <w:autoSpaceDN w:val="0"/>
      <w:adjustRightInd w:val="0"/>
      <w:spacing w:after="0" w:line="241" w:lineRule="atLeast"/>
    </w:pPr>
    <w:rPr>
      <w:rFonts w:ascii="GillSans Light" w:eastAsiaTheme="minorHAnsi" w:hAnsi="GillSans Light"/>
      <w:color w:val="auto"/>
      <w:sz w:val="24"/>
      <w:szCs w:val="24"/>
    </w:rPr>
  </w:style>
  <w:style w:type="character" w:customStyle="1" w:styleId="A10">
    <w:name w:val="A10"/>
    <w:uiPriority w:val="99"/>
    <w:rsid w:val="004C43DC"/>
    <w:rPr>
      <w:rFonts w:cs="Neutra Text Light"/>
      <w:b/>
      <w:bCs/>
      <w:color w:val="000000"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semialfuturo.festival@lamanzoni.it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festival@lamanzoni.it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://www.wetransfer.com" TargetMode="External"/><Relationship Id="rId19" Type="http://schemas.openxmlformats.org/officeDocument/2006/relationships/glossaryDocument" Target="glossary/document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erenzio.giupponi\AppData\Roaming\Microsoft\Templates\Lettera%20(struttura%20Universo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5710FE5BEB240F3A95B6587E8B9C56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911681F-2A4A-4402-9398-21668FEB61FA}"/>
      </w:docPartPr>
      <w:docPartBody>
        <w:p w:rsidR="000D4338" w:rsidRDefault="00794322">
          <w:pPr>
            <w:pStyle w:val="D5710FE5BEB240F3A95B6587E8B9C56C"/>
          </w:pPr>
          <w:r>
            <w:rPr>
              <w:rStyle w:val="Testosegnaposto"/>
              <w:rFonts w:eastAsiaTheme="majorEastAsia" w:cstheme="majorBidi"/>
              <w:szCs w:val="20"/>
            </w:rPr>
            <w:t>[Digitare il nome della società]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Sans Light">
    <w:altName w:val="GillSans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Neutra Text Light">
    <w:altName w:val="Neutra Text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utiger 65 Bold">
    <w:altName w:val="Impact"/>
    <w:charset w:val="00"/>
    <w:family w:val="swiss"/>
    <w:pitch w:val="variable"/>
    <w:sig w:usb0="00000003" w:usb1="00000000" w:usb2="00000000" w:usb3="00000000" w:csb0="00000001" w:csb1="00000000"/>
  </w:font>
  <w:font w:name="TTE525A648t00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322"/>
    <w:rsid w:val="00045D42"/>
    <w:rsid w:val="000B5AF2"/>
    <w:rsid w:val="000D4338"/>
    <w:rsid w:val="00243E4C"/>
    <w:rsid w:val="003C0B95"/>
    <w:rsid w:val="0058294C"/>
    <w:rsid w:val="00690A7A"/>
    <w:rsid w:val="00741F6B"/>
    <w:rsid w:val="00794322"/>
    <w:rsid w:val="00A64543"/>
    <w:rsid w:val="00AF6530"/>
    <w:rsid w:val="00D1333C"/>
    <w:rsid w:val="00FE5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E4DBE22F6A94C859758BAAB98ECC1CD">
    <w:name w:val="FE4DBE22F6A94C859758BAAB98ECC1CD"/>
  </w:style>
  <w:style w:type="paragraph" w:customStyle="1" w:styleId="FEEA4AB0518540CF9DEFE559D2BF400B">
    <w:name w:val="FEEA4AB0518540CF9DEFE559D2BF400B"/>
  </w:style>
  <w:style w:type="paragraph" w:customStyle="1" w:styleId="C8AF070F1C004AF2807027B8A07B8DF8">
    <w:name w:val="C8AF070F1C004AF2807027B8A07B8DF8"/>
  </w:style>
  <w:style w:type="paragraph" w:customStyle="1" w:styleId="E335EEC23C4E404B9C861F6112A8B675">
    <w:name w:val="E335EEC23C4E404B9C861F6112A8B675"/>
  </w:style>
  <w:style w:type="paragraph" w:customStyle="1" w:styleId="E5B0EE78BC1642DD9FBBDEAA29EBFD43">
    <w:name w:val="E5B0EE78BC1642DD9FBBDEAA29EBFD43"/>
  </w:style>
  <w:style w:type="paragraph" w:customStyle="1" w:styleId="62F539F560474703B0E04F371FA60F35">
    <w:name w:val="62F539F560474703B0E04F371FA60F35"/>
  </w:style>
  <w:style w:type="paragraph" w:customStyle="1" w:styleId="ABF377EA25104EC99DDFF1071A3EB58D">
    <w:name w:val="ABF377EA25104EC99DDFF1071A3EB58D"/>
  </w:style>
  <w:style w:type="paragraph" w:customStyle="1" w:styleId="70C528310C024452A04A34DE225212E5">
    <w:name w:val="70C528310C024452A04A34DE225212E5"/>
  </w:style>
  <w:style w:type="paragraph" w:customStyle="1" w:styleId="55F0285F30804272B1B2EC410E633CD6">
    <w:name w:val="55F0285F30804272B1B2EC410E633CD6"/>
  </w:style>
  <w:style w:type="paragraph" w:customStyle="1" w:styleId="4F72CA83C280428D87B93700BF6F9903">
    <w:name w:val="4F72CA83C280428D87B93700BF6F9903"/>
  </w:style>
  <w:style w:type="paragraph" w:customStyle="1" w:styleId="5BA456F8FEB44888AAD4F8DB73635A39">
    <w:name w:val="5BA456F8FEB44888AAD4F8DB73635A39"/>
  </w:style>
  <w:style w:type="paragraph" w:customStyle="1" w:styleId="5C95835350DD4752AAADE930775599F3">
    <w:name w:val="5C95835350DD4752AAADE930775599F3"/>
  </w:style>
  <w:style w:type="character" w:styleId="Testosegnaposto">
    <w:name w:val="Placeholder Text"/>
    <w:basedOn w:val="Carpredefinitoparagrafo"/>
    <w:uiPriority w:val="99"/>
    <w:semiHidden/>
    <w:rPr>
      <w:rFonts w:eastAsiaTheme="minorEastAsia" w:cstheme="minorBidi"/>
      <w:bCs w:val="0"/>
      <w:iCs w:val="0"/>
      <w:color w:val="808080"/>
      <w:szCs w:val="22"/>
      <w:lang w:val="it-IT"/>
    </w:rPr>
  </w:style>
  <w:style w:type="paragraph" w:customStyle="1" w:styleId="D5710FE5BEB240F3A95B6587E8B9C56C">
    <w:name w:val="D5710FE5BEB240F3A95B6587E8B9C56C"/>
  </w:style>
  <w:style w:type="paragraph" w:customStyle="1" w:styleId="2EACB90A101B4B8F81C41AF2A175990A">
    <w:name w:val="2EACB90A101B4B8F81C41AF2A175990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Equity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Equity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tns:customPropertyEditors xmlns:tns="http://schemas.microsoft.com/office/2006/customDocumentInformationPanel">
  <tns:showOnOpen/>
  <tns:defaultPropertyEditorNamespace/>
</tns:customPropertyEditors>
</file>

<file path=customXml/itemProps1.xml><?xml version="1.0" encoding="utf-8"?>
<ds:datastoreItem xmlns:ds="http://schemas.openxmlformats.org/officeDocument/2006/customXml" ds:itemID="{8F547202-00A2-4A49-B304-E7BD7D0351C7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2C8FE64-AAA3-4F12-9636-7771C8EA02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DF3769-9D31-47DE-85FC-5B130D222FFF}">
  <ds:schemaRefs>
    <ds:schemaRef ds:uri="http://schemas.microsoft.com/office/2006/customDocumentInformationPan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Lettera (struttura Universo)</Template>
  <TotalTime>17</TotalTime>
  <Pages>4</Pages>
  <Words>1148</Words>
  <Characters>6547</Characters>
  <Application>Microsoft Office Word</Application>
  <DocSecurity>0</DocSecurity>
  <Lines>54</Lines>
  <Paragraphs>15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Letter (Equity theme)</vt:lpstr>
      <vt:lpstr/>
    </vt:vector>
  </TitlesOfParts>
  <Company>GT</Company>
  <LinksUpToDate>false</LinksUpToDate>
  <CharactersWithSpaces>7680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 (Equity theme)</dc:title>
  <dc:subject/>
  <dc:creator>Terenzio Giupponi</dc:creator>
  <cp:keywords/>
  <dc:description/>
  <cp:lastModifiedBy>Giovanna Frisoli</cp:lastModifiedBy>
  <cp:revision>11</cp:revision>
  <dcterms:created xsi:type="dcterms:W3CDTF">2017-10-09T09:40:00Z</dcterms:created>
  <dcterms:modified xsi:type="dcterms:W3CDTF">2017-12-11T10:49:00Z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TC101996519990</vt:lpwstr>
  </property>
</Properties>
</file>